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07810" w14:textId="674F3964" w:rsidR="007166CE" w:rsidRDefault="00661A1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559A1F2" wp14:editId="6F1ED35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6CAD8EC" w14:textId="77777777" w:rsidR="007166CE" w:rsidRDefault="007166CE" w:rsidP="007166CE">
      <w:pPr>
        <w:pStyle w:val="berschrift1"/>
      </w:pPr>
      <w:r>
        <w:br w:type="page"/>
      </w:r>
      <w:r>
        <w:lastRenderedPageBreak/>
        <w:t>Vorwort</w:t>
      </w:r>
    </w:p>
    <w:p w14:paraId="5EF0D12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7943236" w14:textId="77777777" w:rsidR="007E1779" w:rsidRDefault="008D7463" w:rsidP="007166CE">
      <w:r>
        <w:t xml:space="preserve">Dieses Jahr hat uns allen eine Menge abverlangt – doch Gott hat uns hindurchgetragen. </w:t>
      </w:r>
    </w:p>
    <w:p w14:paraId="6B571D2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8074634" w14:textId="77777777" w:rsidR="007E1779" w:rsidRDefault="007E1779" w:rsidP="007166CE">
      <w:r>
        <w:t>Vielleicht hat aber auch der eine oder die andere Lust, mitzumachen und neue Bücher zu erstellen – sprecht mich einfach an.</w:t>
      </w:r>
    </w:p>
    <w:p w14:paraId="1A1D004D" w14:textId="77777777" w:rsidR="007166CE" w:rsidRDefault="007166CE" w:rsidP="007166CE">
      <w:r>
        <w:t>Euch allen wünsche ich Gottes reichen Segen und dass Ihr für Euch interessante Texte hier findet. Für Anregungen bin ich immer dankbar.</w:t>
      </w:r>
    </w:p>
    <w:p w14:paraId="65A1416B" w14:textId="77777777" w:rsidR="007166CE" w:rsidRDefault="007166CE" w:rsidP="007166CE">
      <w:r>
        <w:t>Gruß &amp; Segen,</w:t>
      </w:r>
    </w:p>
    <w:p w14:paraId="76578F98" w14:textId="77777777" w:rsidR="007166CE" w:rsidRDefault="007166CE" w:rsidP="007166CE">
      <w:r>
        <w:t>Andreas</w:t>
      </w:r>
    </w:p>
    <w:p w14:paraId="182C9F6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48CF467" w14:textId="77777777" w:rsidR="007A7073" w:rsidRDefault="007A7073" w:rsidP="007A7073">
      <w:pPr>
        <w:pStyle w:val="berschrift1"/>
        <w:rPr>
          <w:sz w:val="48"/>
        </w:rPr>
      </w:pPr>
      <w:bookmarkStart w:id="0" w:name="_Hlk69383019"/>
      <w:r>
        <w:t xml:space="preserve">Predig oder Homilien </w:t>
      </w:r>
      <w:proofErr w:type="spellStart"/>
      <w:r>
        <w:t>uber</w:t>
      </w:r>
      <w:proofErr w:type="spellEnd"/>
      <w:r>
        <w:t xml:space="preserve"> den Propheten </w:t>
      </w:r>
      <w:proofErr w:type="spellStart"/>
      <w:r>
        <w:t>Malachiam</w:t>
      </w:r>
      <w:proofErr w:type="spellEnd"/>
      <w:r>
        <w:t xml:space="preserve"> </w:t>
      </w:r>
      <w:proofErr w:type="spellStart"/>
      <w:r>
        <w:t>genant</w:t>
      </w:r>
      <w:proofErr w:type="spellEnd"/>
      <w:r>
        <w:t>.</w:t>
      </w:r>
      <w:bookmarkEnd w:id="0"/>
    </w:p>
    <w:p w14:paraId="4E88E743" w14:textId="77777777" w:rsidR="007A7073" w:rsidRDefault="007A7073" w:rsidP="007A7073">
      <w:pPr>
        <w:pStyle w:val="StandardWeb"/>
      </w:pPr>
      <w:r>
        <w:t xml:space="preserve">Andres Boden. von </w:t>
      </w:r>
      <w:proofErr w:type="spellStart"/>
      <w:r>
        <w:t>Carolstat</w:t>
      </w:r>
      <w:proofErr w:type="spellEnd"/>
      <w:r>
        <w:t xml:space="preserve">. In der Christlichen </w:t>
      </w:r>
      <w:proofErr w:type="spellStart"/>
      <w:r>
        <w:t>stat</w:t>
      </w:r>
      <w:proofErr w:type="spellEnd"/>
      <w:r>
        <w:t xml:space="preserve"> </w:t>
      </w:r>
      <w:proofErr w:type="spellStart"/>
      <w:r>
        <w:t>Wittemberg</w:t>
      </w:r>
      <w:proofErr w:type="spellEnd"/>
      <w:r>
        <w:t xml:space="preserve">. </w:t>
      </w:r>
    </w:p>
    <w:p w14:paraId="751CD8FE" w14:textId="77777777" w:rsidR="007A7073" w:rsidRDefault="007A7073" w:rsidP="007A7073">
      <w:pPr>
        <w:pStyle w:val="StandardWeb"/>
      </w:pPr>
      <w:r>
        <w:rPr>
          <w:rStyle w:val="Fett"/>
          <w:rFonts w:eastAsiaTheme="majorEastAsia"/>
        </w:rPr>
        <w:t xml:space="preserve">Dem </w:t>
      </w:r>
      <w:proofErr w:type="spellStart"/>
      <w:r>
        <w:rPr>
          <w:rStyle w:val="Fett"/>
          <w:rFonts w:eastAsiaTheme="majorEastAsia"/>
        </w:rPr>
        <w:t>Ersamen</w:t>
      </w:r>
      <w:proofErr w:type="spellEnd"/>
      <w:r>
        <w:rPr>
          <w:rStyle w:val="Fett"/>
          <w:rFonts w:eastAsiaTheme="majorEastAsia"/>
        </w:rPr>
        <w:t xml:space="preserve"> und </w:t>
      </w:r>
      <w:proofErr w:type="spellStart"/>
      <w:r>
        <w:rPr>
          <w:rStyle w:val="Fett"/>
          <w:rFonts w:eastAsiaTheme="majorEastAsia"/>
        </w:rPr>
        <w:t>namhafftigen</w:t>
      </w:r>
      <w:proofErr w:type="spellEnd"/>
      <w:r>
        <w:rPr>
          <w:rStyle w:val="Fett"/>
          <w:rFonts w:eastAsiaTheme="majorEastAsia"/>
        </w:rPr>
        <w:t xml:space="preserve"> </w:t>
      </w:r>
      <w:proofErr w:type="spellStart"/>
      <w:r>
        <w:rPr>
          <w:rStyle w:val="Fett"/>
          <w:rFonts w:eastAsiaTheme="majorEastAsia"/>
        </w:rPr>
        <w:t>Barthol</w:t>
      </w:r>
      <w:proofErr w:type="spellEnd"/>
      <w:r>
        <w:rPr>
          <w:rStyle w:val="Fett"/>
          <w:rFonts w:eastAsiaTheme="majorEastAsia"/>
        </w:rPr>
        <w:t xml:space="preserve">. Bachen </w:t>
      </w:r>
      <w:proofErr w:type="spellStart"/>
      <w:r>
        <w:rPr>
          <w:rStyle w:val="Fett"/>
          <w:rFonts w:eastAsiaTheme="majorEastAsia"/>
        </w:rPr>
        <w:t>Statschreiber</w:t>
      </w:r>
      <w:proofErr w:type="spellEnd"/>
      <w:r>
        <w:rPr>
          <w:rStyle w:val="Fett"/>
          <w:rFonts w:eastAsiaTheme="majorEastAsia"/>
        </w:rPr>
        <w:t xml:space="preserve"> in S. </w:t>
      </w:r>
      <w:proofErr w:type="spellStart"/>
      <w:r>
        <w:rPr>
          <w:rStyle w:val="Fett"/>
          <w:rFonts w:eastAsiaTheme="majorEastAsia"/>
        </w:rPr>
        <w:t>Jochims</w:t>
      </w:r>
      <w:proofErr w:type="spellEnd"/>
      <w:r>
        <w:rPr>
          <w:rStyle w:val="Fett"/>
          <w:rFonts w:eastAsiaTheme="majorEastAsia"/>
        </w:rPr>
        <w:t xml:space="preserve"> </w:t>
      </w:r>
      <w:proofErr w:type="spellStart"/>
      <w:r>
        <w:rPr>
          <w:rStyle w:val="Fett"/>
          <w:rFonts w:eastAsiaTheme="majorEastAsia"/>
        </w:rPr>
        <w:t>tal</w:t>
      </w:r>
      <w:proofErr w:type="spellEnd"/>
      <w:r>
        <w:rPr>
          <w:rStyle w:val="Fett"/>
          <w:rFonts w:eastAsiaTheme="majorEastAsia"/>
        </w:rPr>
        <w:t xml:space="preserve">. </w:t>
      </w:r>
      <w:proofErr w:type="spellStart"/>
      <w:r>
        <w:rPr>
          <w:rStyle w:val="Fett"/>
          <w:rFonts w:eastAsiaTheme="majorEastAsia"/>
        </w:rPr>
        <w:t>wunschich</w:t>
      </w:r>
      <w:proofErr w:type="spellEnd"/>
      <w:r>
        <w:rPr>
          <w:rStyle w:val="Fett"/>
          <w:rFonts w:eastAsiaTheme="majorEastAsia"/>
        </w:rPr>
        <w:t xml:space="preserve"> Andres / </w:t>
      </w:r>
      <w:proofErr w:type="spellStart"/>
      <w:r>
        <w:rPr>
          <w:rStyle w:val="Fett"/>
          <w:rFonts w:eastAsiaTheme="majorEastAsia"/>
        </w:rPr>
        <w:t>gnant</w:t>
      </w:r>
      <w:proofErr w:type="spellEnd"/>
      <w:r>
        <w:rPr>
          <w:rStyle w:val="Fett"/>
          <w:rFonts w:eastAsiaTheme="majorEastAsia"/>
        </w:rPr>
        <w:t xml:space="preserve"> </w:t>
      </w:r>
      <w:proofErr w:type="spellStart"/>
      <w:r>
        <w:rPr>
          <w:rStyle w:val="Fett"/>
          <w:rFonts w:eastAsiaTheme="majorEastAsia"/>
        </w:rPr>
        <w:t>Carolstat</w:t>
      </w:r>
      <w:proofErr w:type="spellEnd"/>
      <w:r>
        <w:rPr>
          <w:rStyle w:val="Fett"/>
          <w:rFonts w:eastAsiaTheme="majorEastAsia"/>
        </w:rPr>
        <w:t xml:space="preserve"> / </w:t>
      </w:r>
      <w:proofErr w:type="spellStart"/>
      <w:r>
        <w:rPr>
          <w:rStyle w:val="Fett"/>
          <w:rFonts w:eastAsiaTheme="majorEastAsia"/>
        </w:rPr>
        <w:t>gotis</w:t>
      </w:r>
      <w:proofErr w:type="spellEnd"/>
      <w:r>
        <w:rPr>
          <w:rStyle w:val="Fett"/>
          <w:rFonts w:eastAsiaTheme="majorEastAsia"/>
        </w:rPr>
        <w:t xml:space="preserve"> </w:t>
      </w:r>
      <w:proofErr w:type="spellStart"/>
      <w:r>
        <w:rPr>
          <w:rStyle w:val="Fett"/>
          <w:rFonts w:eastAsiaTheme="majorEastAsia"/>
        </w:rPr>
        <w:t>gnad</w:t>
      </w:r>
      <w:proofErr w:type="spellEnd"/>
      <w:r>
        <w:rPr>
          <w:rStyle w:val="Fett"/>
          <w:rFonts w:eastAsiaTheme="majorEastAsia"/>
        </w:rPr>
        <w:t xml:space="preserve"> / </w:t>
      </w:r>
      <w:proofErr w:type="spellStart"/>
      <w:r>
        <w:rPr>
          <w:rStyle w:val="Fett"/>
          <w:rFonts w:eastAsiaTheme="majorEastAsia"/>
        </w:rPr>
        <w:t>frid</w:t>
      </w:r>
      <w:proofErr w:type="spellEnd"/>
      <w:r>
        <w:rPr>
          <w:rStyle w:val="Fett"/>
          <w:rFonts w:eastAsiaTheme="majorEastAsia"/>
        </w:rPr>
        <w:t xml:space="preserve"> / und </w:t>
      </w:r>
      <w:proofErr w:type="spellStart"/>
      <w:r>
        <w:rPr>
          <w:rStyle w:val="Fett"/>
          <w:rFonts w:eastAsiaTheme="majorEastAsia"/>
        </w:rPr>
        <w:t>froeligkeit</w:t>
      </w:r>
      <w:proofErr w:type="spellEnd"/>
      <w:r>
        <w:rPr>
          <w:rStyle w:val="Fett"/>
          <w:rFonts w:eastAsiaTheme="majorEastAsia"/>
        </w:rPr>
        <w:t>. Amen.</w:t>
      </w:r>
      <w:r>
        <w:t xml:space="preserve"> </w:t>
      </w:r>
    </w:p>
    <w:p w14:paraId="6EBD7870" w14:textId="77777777" w:rsidR="007A7073" w:rsidRDefault="007A7073" w:rsidP="007A7073">
      <w:pPr>
        <w:pStyle w:val="StandardWeb"/>
      </w:pPr>
      <w:r>
        <w:t xml:space="preserve">Nach dem ich </w:t>
      </w:r>
      <w:proofErr w:type="spellStart"/>
      <w:r>
        <w:t>gunstiger</w:t>
      </w:r>
      <w:proofErr w:type="spellEnd"/>
      <w:r>
        <w:t xml:space="preserve"> freund / den grossen </w:t>
      </w:r>
      <w:proofErr w:type="spellStart"/>
      <w:r>
        <w:t>fleyß</w:t>
      </w:r>
      <w:proofErr w:type="spellEnd"/>
      <w:r>
        <w:t xml:space="preserve"> </w:t>
      </w:r>
      <w:proofErr w:type="spellStart"/>
      <w:r>
        <w:t>unnd</w:t>
      </w:r>
      <w:proofErr w:type="spellEnd"/>
      <w:r>
        <w:t xml:space="preserve"> hitzige </w:t>
      </w:r>
      <w:proofErr w:type="spellStart"/>
      <w:r>
        <w:t>begirde</w:t>
      </w:r>
      <w:proofErr w:type="spellEnd"/>
      <w:r>
        <w:t xml:space="preserve"> / des Christlichen </w:t>
      </w:r>
      <w:proofErr w:type="spellStart"/>
      <w:r>
        <w:t>volcks</w:t>
      </w:r>
      <w:proofErr w:type="spellEnd"/>
      <w:r>
        <w:t xml:space="preserve"> </w:t>
      </w:r>
      <w:proofErr w:type="spellStart"/>
      <w:r>
        <w:t>alhie</w:t>
      </w:r>
      <w:proofErr w:type="spellEnd"/>
      <w:r>
        <w:t xml:space="preserve"> / zu </w:t>
      </w:r>
      <w:proofErr w:type="spellStart"/>
      <w:r>
        <w:t>gotlichem</w:t>
      </w:r>
      <w:proofErr w:type="spellEnd"/>
      <w:r>
        <w:t xml:space="preserve"> </w:t>
      </w:r>
      <w:proofErr w:type="spellStart"/>
      <w:r>
        <w:t>wort</w:t>
      </w:r>
      <w:proofErr w:type="spellEnd"/>
      <w:r>
        <w:t xml:space="preserve"> / </w:t>
      </w:r>
      <w:proofErr w:type="spellStart"/>
      <w:r>
        <w:t>warlich</w:t>
      </w:r>
      <w:proofErr w:type="spellEnd"/>
      <w:r>
        <w:t xml:space="preserve"> in </w:t>
      </w:r>
      <w:proofErr w:type="spellStart"/>
      <w:r>
        <w:t>verwunderung</w:t>
      </w:r>
      <w:proofErr w:type="spellEnd"/>
      <w:r>
        <w:t xml:space="preserve"> gesehen / und </w:t>
      </w:r>
      <w:proofErr w:type="spellStart"/>
      <w:r>
        <w:t>vermerckt</w:t>
      </w:r>
      <w:proofErr w:type="spellEnd"/>
      <w:r>
        <w:t xml:space="preserve"> hab / ich </w:t>
      </w:r>
      <w:proofErr w:type="spellStart"/>
      <w:r>
        <w:t>eynen</w:t>
      </w:r>
      <w:proofErr w:type="spellEnd"/>
      <w:r>
        <w:t xml:space="preserve"> </w:t>
      </w:r>
      <w:proofErr w:type="spellStart"/>
      <w:r>
        <w:t>kleynen</w:t>
      </w:r>
      <w:proofErr w:type="spellEnd"/>
      <w:r>
        <w:t xml:space="preserve"> Propheten / </w:t>
      </w:r>
      <w:proofErr w:type="spellStart"/>
      <w:r>
        <w:t>Malachiam</w:t>
      </w:r>
      <w:proofErr w:type="spellEnd"/>
      <w:r>
        <w:t xml:space="preserve"> </w:t>
      </w:r>
      <w:proofErr w:type="spellStart"/>
      <w:r>
        <w:t>genant</w:t>
      </w:r>
      <w:proofErr w:type="spellEnd"/>
      <w:r>
        <w:t xml:space="preserve"> / </w:t>
      </w:r>
      <w:proofErr w:type="spellStart"/>
      <w:r>
        <w:t>offenlich</w:t>
      </w:r>
      <w:proofErr w:type="spellEnd"/>
      <w:r>
        <w:t xml:space="preserve"> / und in etlichen tagen </w:t>
      </w:r>
      <w:proofErr w:type="spellStart"/>
      <w:r>
        <w:t>wogenlich</w:t>
      </w:r>
      <w:proofErr w:type="spellEnd"/>
      <w:r>
        <w:t xml:space="preserve"> zu </w:t>
      </w:r>
      <w:proofErr w:type="spellStart"/>
      <w:r>
        <w:t>leßen</w:t>
      </w:r>
      <w:proofErr w:type="spellEnd"/>
      <w:r>
        <w:t xml:space="preserve"> und predigen / </w:t>
      </w:r>
      <w:proofErr w:type="spellStart"/>
      <w:r>
        <w:t>furgenhomen</w:t>
      </w:r>
      <w:proofErr w:type="spellEnd"/>
      <w:r>
        <w:t xml:space="preserve"> (</w:t>
      </w:r>
      <w:proofErr w:type="spellStart"/>
      <w:r>
        <w:t>wiewol</w:t>
      </w:r>
      <w:proofErr w:type="spellEnd"/>
      <w:r>
        <w:t xml:space="preserve"> ich das Buch </w:t>
      </w:r>
      <w:proofErr w:type="spellStart"/>
      <w:r>
        <w:t>Moysi</w:t>
      </w:r>
      <w:proofErr w:type="spellEnd"/>
      <w:r>
        <w:t xml:space="preserve"> Deuteronomium </w:t>
      </w:r>
      <w:proofErr w:type="spellStart"/>
      <w:r>
        <w:t>wolt</w:t>
      </w:r>
      <w:proofErr w:type="spellEnd"/>
      <w:r>
        <w:t xml:space="preserve"> </w:t>
      </w:r>
      <w:proofErr w:type="spellStart"/>
      <w:r>
        <w:t>teutsch</w:t>
      </w:r>
      <w:proofErr w:type="spellEnd"/>
      <w:r>
        <w:t xml:space="preserve"> zu unserm </w:t>
      </w:r>
      <w:proofErr w:type="spellStart"/>
      <w:r>
        <w:t>volck</w:t>
      </w:r>
      <w:proofErr w:type="spellEnd"/>
      <w:r>
        <w:t xml:space="preserve"> </w:t>
      </w:r>
      <w:proofErr w:type="spellStart"/>
      <w:r>
        <w:t>erklert</w:t>
      </w:r>
      <w:proofErr w:type="spellEnd"/>
      <w:r>
        <w:t xml:space="preserve"> haben) und schicke euch / und allen Christen / </w:t>
      </w:r>
      <w:proofErr w:type="spellStart"/>
      <w:r>
        <w:t>meyn</w:t>
      </w:r>
      <w:proofErr w:type="spellEnd"/>
      <w:r>
        <w:t xml:space="preserve"> </w:t>
      </w:r>
      <w:proofErr w:type="spellStart"/>
      <w:r>
        <w:t>zuthun</w:t>
      </w:r>
      <w:proofErr w:type="spellEnd"/>
      <w:r>
        <w:t xml:space="preserve"> und </w:t>
      </w:r>
      <w:proofErr w:type="spellStart"/>
      <w:r>
        <w:t>erklerung</w:t>
      </w:r>
      <w:proofErr w:type="spellEnd"/>
      <w:r>
        <w:t xml:space="preserve">. Welche ich als ein armer </w:t>
      </w:r>
      <w:proofErr w:type="spellStart"/>
      <w:r>
        <w:t>diener</w:t>
      </w:r>
      <w:proofErr w:type="spellEnd"/>
      <w:r>
        <w:t xml:space="preserve"> Christi / den </w:t>
      </w:r>
      <w:proofErr w:type="spellStart"/>
      <w:r>
        <w:t>begirigen</w:t>
      </w:r>
      <w:proofErr w:type="spellEnd"/>
      <w:r>
        <w:t xml:space="preserve"> </w:t>
      </w:r>
      <w:proofErr w:type="spellStart"/>
      <w:r>
        <w:t>scheflin</w:t>
      </w:r>
      <w:proofErr w:type="spellEnd"/>
      <w:r>
        <w:t xml:space="preserve"> </w:t>
      </w:r>
      <w:proofErr w:type="spellStart"/>
      <w:r>
        <w:t>gottes</w:t>
      </w:r>
      <w:proofErr w:type="spellEnd"/>
      <w:r>
        <w:t xml:space="preserve"> </w:t>
      </w:r>
      <w:proofErr w:type="spellStart"/>
      <w:r>
        <w:t>alhie</w:t>
      </w:r>
      <w:proofErr w:type="spellEnd"/>
      <w:r>
        <w:t xml:space="preserve"> / als </w:t>
      </w:r>
      <w:proofErr w:type="spellStart"/>
      <w:r>
        <w:t>eyn</w:t>
      </w:r>
      <w:proofErr w:type="spellEnd"/>
      <w:r>
        <w:t xml:space="preserve"> </w:t>
      </w:r>
      <w:proofErr w:type="spellStart"/>
      <w:r>
        <w:t>speyß</w:t>
      </w:r>
      <w:proofErr w:type="spellEnd"/>
      <w:r>
        <w:t xml:space="preserve"> </w:t>
      </w:r>
      <w:proofErr w:type="spellStart"/>
      <w:r>
        <w:t>unn</w:t>
      </w:r>
      <w:proofErr w:type="spellEnd"/>
      <w:r>
        <w:t xml:space="preserve"> </w:t>
      </w:r>
      <w:proofErr w:type="spellStart"/>
      <w:r>
        <w:t>wayd</w:t>
      </w:r>
      <w:proofErr w:type="spellEnd"/>
      <w:r>
        <w:t xml:space="preserve"> hab </w:t>
      </w:r>
      <w:proofErr w:type="spellStart"/>
      <w:r>
        <w:t>furgelegt</w:t>
      </w:r>
      <w:proofErr w:type="spellEnd"/>
      <w:r>
        <w:t xml:space="preserve"> und eingeben. </w:t>
      </w:r>
      <w:proofErr w:type="spellStart"/>
      <w:r>
        <w:t>Dinstlich</w:t>
      </w:r>
      <w:proofErr w:type="spellEnd"/>
      <w:r>
        <w:t xml:space="preserve"> bittende / </w:t>
      </w:r>
      <w:proofErr w:type="spellStart"/>
      <w:r>
        <w:t>yr</w:t>
      </w:r>
      <w:proofErr w:type="spellEnd"/>
      <w:r>
        <w:t xml:space="preserve"> wellet mein </w:t>
      </w:r>
      <w:proofErr w:type="spellStart"/>
      <w:r>
        <w:t>außlegen</w:t>
      </w:r>
      <w:proofErr w:type="spellEnd"/>
      <w:r>
        <w:t xml:space="preserve"> frey und </w:t>
      </w:r>
      <w:proofErr w:type="spellStart"/>
      <w:r>
        <w:t>dapffer</w:t>
      </w:r>
      <w:proofErr w:type="spellEnd"/>
      <w:r>
        <w:t xml:space="preserve"> richten und </w:t>
      </w:r>
      <w:proofErr w:type="spellStart"/>
      <w:r>
        <w:t>urteylen</w:t>
      </w:r>
      <w:proofErr w:type="spellEnd"/>
      <w:r>
        <w:t xml:space="preserve"> / doch nach </w:t>
      </w:r>
      <w:proofErr w:type="spellStart"/>
      <w:r>
        <w:t>heyliger</w:t>
      </w:r>
      <w:proofErr w:type="spellEnd"/>
      <w:r>
        <w:t xml:space="preserve"> </w:t>
      </w:r>
      <w:proofErr w:type="spellStart"/>
      <w:r>
        <w:t>schrifft</w:t>
      </w:r>
      <w:proofErr w:type="spellEnd"/>
      <w:r>
        <w:t xml:space="preserve">. Wie ich das von </w:t>
      </w:r>
      <w:proofErr w:type="spellStart"/>
      <w:r>
        <w:t>yederman</w:t>
      </w:r>
      <w:proofErr w:type="spellEnd"/>
      <w:r>
        <w:t xml:space="preserve"> </w:t>
      </w:r>
      <w:proofErr w:type="spellStart"/>
      <w:r>
        <w:t>forder</w:t>
      </w:r>
      <w:proofErr w:type="spellEnd"/>
      <w:r>
        <w:t xml:space="preserve"> und </w:t>
      </w:r>
      <w:proofErr w:type="spellStart"/>
      <w:r>
        <w:t>begere</w:t>
      </w:r>
      <w:proofErr w:type="spellEnd"/>
      <w:r>
        <w:t xml:space="preserve">. Wellet dem </w:t>
      </w:r>
      <w:proofErr w:type="spellStart"/>
      <w:r>
        <w:t>Amptman</w:t>
      </w:r>
      <w:proofErr w:type="spellEnd"/>
      <w:r>
        <w:t xml:space="preserve"> bey euch dem </w:t>
      </w:r>
      <w:proofErr w:type="spellStart"/>
      <w:r>
        <w:t>Erbarn</w:t>
      </w:r>
      <w:proofErr w:type="spellEnd"/>
      <w:r>
        <w:t xml:space="preserve"> </w:t>
      </w:r>
      <w:proofErr w:type="spellStart"/>
      <w:r>
        <w:t>unn</w:t>
      </w:r>
      <w:proofErr w:type="spellEnd"/>
      <w:r>
        <w:t xml:space="preserve"> gestrengen </w:t>
      </w:r>
      <w:proofErr w:type="spellStart"/>
      <w:r>
        <w:t>Henrichen</w:t>
      </w:r>
      <w:proofErr w:type="spellEnd"/>
      <w:r>
        <w:t xml:space="preserve"> von </w:t>
      </w:r>
      <w:proofErr w:type="spellStart"/>
      <w:r>
        <w:t>Conritz</w:t>
      </w:r>
      <w:proofErr w:type="spellEnd"/>
      <w:r>
        <w:t xml:space="preserve"> / und dem </w:t>
      </w:r>
      <w:proofErr w:type="spellStart"/>
      <w:r>
        <w:t>richter</w:t>
      </w:r>
      <w:proofErr w:type="spellEnd"/>
      <w:r>
        <w:t xml:space="preserve"> Lucas </w:t>
      </w:r>
      <w:proofErr w:type="spellStart"/>
      <w:r>
        <w:t>Zupke</w:t>
      </w:r>
      <w:proofErr w:type="spellEnd"/>
      <w:r>
        <w:t xml:space="preserve"> / meine willige und </w:t>
      </w:r>
      <w:proofErr w:type="spellStart"/>
      <w:r>
        <w:t>bereyte</w:t>
      </w:r>
      <w:proofErr w:type="spellEnd"/>
      <w:r>
        <w:t xml:space="preserve"> </w:t>
      </w:r>
      <w:proofErr w:type="spellStart"/>
      <w:r>
        <w:t>dinst</w:t>
      </w:r>
      <w:proofErr w:type="spellEnd"/>
      <w:r>
        <w:t xml:space="preserve"> </w:t>
      </w:r>
      <w:proofErr w:type="spellStart"/>
      <w:r>
        <w:t>fleyssig</w:t>
      </w:r>
      <w:proofErr w:type="spellEnd"/>
      <w:r>
        <w:t xml:space="preserve"> anbieten. Dann </w:t>
      </w:r>
      <w:proofErr w:type="spellStart"/>
      <w:r>
        <w:t>yen</w:t>
      </w:r>
      <w:proofErr w:type="spellEnd"/>
      <w:r>
        <w:t xml:space="preserve"> und euch zu dienen bin ich </w:t>
      </w:r>
      <w:proofErr w:type="spellStart"/>
      <w:r>
        <w:t>alzeyt</w:t>
      </w:r>
      <w:proofErr w:type="spellEnd"/>
      <w:r>
        <w:t xml:space="preserve"> nach meinem </w:t>
      </w:r>
      <w:proofErr w:type="spellStart"/>
      <w:r>
        <w:t>vermogen</w:t>
      </w:r>
      <w:proofErr w:type="spellEnd"/>
      <w:r>
        <w:t xml:space="preserve"> / gutwillig und </w:t>
      </w:r>
      <w:proofErr w:type="spellStart"/>
      <w:r>
        <w:t>bereyt</w:t>
      </w:r>
      <w:proofErr w:type="spellEnd"/>
      <w:r>
        <w:t xml:space="preserve">. Datum </w:t>
      </w:r>
      <w:proofErr w:type="spellStart"/>
      <w:r>
        <w:t>Wittemberg</w:t>
      </w:r>
      <w:proofErr w:type="spellEnd"/>
      <w:r>
        <w:t xml:space="preserve"> / </w:t>
      </w:r>
      <w:proofErr w:type="spellStart"/>
      <w:r>
        <w:t>Dinstag</w:t>
      </w:r>
      <w:proofErr w:type="spellEnd"/>
      <w:r>
        <w:t xml:space="preserve"> des </w:t>
      </w:r>
      <w:proofErr w:type="spellStart"/>
      <w:r>
        <w:t>xviij</w:t>
      </w:r>
      <w:proofErr w:type="spellEnd"/>
      <w:r>
        <w:t xml:space="preserve">. </w:t>
      </w:r>
      <w:proofErr w:type="spellStart"/>
      <w:r>
        <w:t>Februarij</w:t>
      </w:r>
      <w:proofErr w:type="spellEnd"/>
      <w:r>
        <w:t xml:space="preserve">. Im </w:t>
      </w:r>
      <w:proofErr w:type="spellStart"/>
      <w:r>
        <w:t>xxij</w:t>
      </w:r>
      <w:proofErr w:type="spellEnd"/>
      <w:r>
        <w:t xml:space="preserve">. </w:t>
      </w:r>
      <w:proofErr w:type="spellStart"/>
      <w:r>
        <w:t>jar</w:t>
      </w:r>
      <w:proofErr w:type="spellEnd"/>
      <w:r>
        <w:t xml:space="preserve">. </w:t>
      </w:r>
    </w:p>
    <w:p w14:paraId="75C25DBD" w14:textId="77777777" w:rsidR="007A7073" w:rsidRDefault="007A7073" w:rsidP="007A7073">
      <w:pPr>
        <w:pStyle w:val="berschrift2"/>
      </w:pPr>
      <w:r>
        <w:t xml:space="preserve">Von dem buch </w:t>
      </w:r>
      <w:proofErr w:type="spellStart"/>
      <w:r>
        <w:t>Malachie</w:t>
      </w:r>
      <w:proofErr w:type="spellEnd"/>
      <w:r>
        <w:t>.</w:t>
      </w:r>
    </w:p>
    <w:p w14:paraId="3C932202" w14:textId="77777777" w:rsidR="007A7073" w:rsidRDefault="007A7073" w:rsidP="007A7073">
      <w:pPr>
        <w:pStyle w:val="StandardWeb"/>
      </w:pPr>
      <w:r>
        <w:t xml:space="preserve">Nicht wenig </w:t>
      </w:r>
      <w:proofErr w:type="spellStart"/>
      <w:r>
        <w:t>seind</w:t>
      </w:r>
      <w:proofErr w:type="spellEnd"/>
      <w:r>
        <w:t xml:space="preserve"> / die sagen / das Esdras </w:t>
      </w:r>
      <w:proofErr w:type="spellStart"/>
      <w:r>
        <w:t>dise</w:t>
      </w:r>
      <w:proofErr w:type="spellEnd"/>
      <w:r>
        <w:t xml:space="preserve"> Prophetien hab </w:t>
      </w:r>
      <w:proofErr w:type="spellStart"/>
      <w:r>
        <w:t>beschriben</w:t>
      </w:r>
      <w:proofErr w:type="spellEnd"/>
      <w:r>
        <w:t xml:space="preserve"> / und das </w:t>
      </w:r>
      <w:proofErr w:type="spellStart"/>
      <w:r>
        <w:t>dise</w:t>
      </w:r>
      <w:proofErr w:type="spellEnd"/>
      <w:r>
        <w:t xml:space="preserve"> rede / oder Buch sein ist. Und haben </w:t>
      </w:r>
      <w:proofErr w:type="spellStart"/>
      <w:r>
        <w:t>zwie</w:t>
      </w:r>
      <w:proofErr w:type="spellEnd"/>
      <w:r>
        <w:t xml:space="preserve"> </w:t>
      </w:r>
      <w:proofErr w:type="spellStart"/>
      <w:r>
        <w:t>ursachen</w:t>
      </w:r>
      <w:proofErr w:type="spellEnd"/>
      <w:r>
        <w:t xml:space="preserve">. Die erst. Das Esdras ein </w:t>
      </w:r>
      <w:proofErr w:type="spellStart"/>
      <w:r>
        <w:t>dingk</w:t>
      </w:r>
      <w:proofErr w:type="spellEnd"/>
      <w:r>
        <w:t xml:space="preserve"> / mit diesem </w:t>
      </w:r>
      <w:proofErr w:type="spellStart"/>
      <w:r>
        <w:t>geschriben</w:t>
      </w:r>
      <w:proofErr w:type="spellEnd"/>
      <w:r>
        <w:t xml:space="preserve"> hat. Die ander. Das sonst </w:t>
      </w:r>
      <w:proofErr w:type="spellStart"/>
      <w:r>
        <w:t>unbenent</w:t>
      </w:r>
      <w:proofErr w:type="spellEnd"/>
      <w:r>
        <w:t xml:space="preserve"> Psalmen </w:t>
      </w:r>
      <w:proofErr w:type="spellStart"/>
      <w:r>
        <w:t>ßo</w:t>
      </w:r>
      <w:proofErr w:type="spellEnd"/>
      <w:r>
        <w:t xml:space="preserve"> </w:t>
      </w:r>
      <w:proofErr w:type="spellStart"/>
      <w:r>
        <w:t>one</w:t>
      </w:r>
      <w:proofErr w:type="spellEnd"/>
      <w:r>
        <w:t xml:space="preserve"> </w:t>
      </w:r>
      <w:proofErr w:type="spellStart"/>
      <w:r>
        <w:t>titel</w:t>
      </w:r>
      <w:proofErr w:type="spellEnd"/>
      <w:r>
        <w:t xml:space="preserve"> und </w:t>
      </w:r>
      <w:proofErr w:type="spellStart"/>
      <w:r>
        <w:t>uberschrifft</w:t>
      </w:r>
      <w:proofErr w:type="spellEnd"/>
      <w:r>
        <w:t xml:space="preserve"> </w:t>
      </w:r>
      <w:proofErr w:type="spellStart"/>
      <w:r>
        <w:t>seind</w:t>
      </w:r>
      <w:proofErr w:type="spellEnd"/>
      <w:r>
        <w:t xml:space="preserve"> / den </w:t>
      </w:r>
      <w:proofErr w:type="spellStart"/>
      <w:r>
        <w:t>yenen</w:t>
      </w:r>
      <w:proofErr w:type="spellEnd"/>
      <w:r>
        <w:t xml:space="preserve"> zu stehn / </w:t>
      </w:r>
      <w:proofErr w:type="spellStart"/>
      <w:r>
        <w:t>ßo</w:t>
      </w:r>
      <w:proofErr w:type="spellEnd"/>
      <w:r>
        <w:t xml:space="preserve"> die </w:t>
      </w:r>
      <w:proofErr w:type="spellStart"/>
      <w:r>
        <w:t>vorgeende</w:t>
      </w:r>
      <w:proofErr w:type="spellEnd"/>
      <w:r>
        <w:t xml:space="preserve"> Psalmen gemacht / und </w:t>
      </w:r>
      <w:proofErr w:type="spellStart"/>
      <w:r>
        <w:t>ire</w:t>
      </w:r>
      <w:proofErr w:type="spellEnd"/>
      <w:r>
        <w:t xml:space="preserve"> </w:t>
      </w:r>
      <w:proofErr w:type="spellStart"/>
      <w:r>
        <w:t>titel</w:t>
      </w:r>
      <w:proofErr w:type="spellEnd"/>
      <w:r>
        <w:t xml:space="preserve"> </w:t>
      </w:r>
      <w:proofErr w:type="spellStart"/>
      <w:r>
        <w:t>unn</w:t>
      </w:r>
      <w:proofErr w:type="spellEnd"/>
      <w:r>
        <w:t xml:space="preserve"> </w:t>
      </w:r>
      <w:proofErr w:type="spellStart"/>
      <w:r>
        <w:t>nhomen</w:t>
      </w:r>
      <w:proofErr w:type="spellEnd"/>
      <w:r>
        <w:t xml:space="preserve"> </w:t>
      </w:r>
      <w:proofErr w:type="spellStart"/>
      <w:r>
        <w:t>daruber</w:t>
      </w:r>
      <w:proofErr w:type="spellEnd"/>
      <w:r>
        <w:t xml:space="preserve"> </w:t>
      </w:r>
      <w:proofErr w:type="spellStart"/>
      <w:r>
        <w:t>verzeichent</w:t>
      </w:r>
      <w:proofErr w:type="spellEnd"/>
      <w:r>
        <w:t xml:space="preserve"> haben. </w:t>
      </w:r>
      <w:proofErr w:type="spellStart"/>
      <w:r>
        <w:t>Darumb</w:t>
      </w:r>
      <w:proofErr w:type="spellEnd"/>
      <w:r>
        <w:t xml:space="preserve"> wollen </w:t>
      </w:r>
      <w:proofErr w:type="spellStart"/>
      <w:r>
        <w:t>sy</w:t>
      </w:r>
      <w:proofErr w:type="spellEnd"/>
      <w:r>
        <w:t xml:space="preserve"> </w:t>
      </w:r>
      <w:proofErr w:type="spellStart"/>
      <w:r>
        <w:t>dz</w:t>
      </w:r>
      <w:proofErr w:type="spellEnd"/>
      <w:r>
        <w:t xml:space="preserve"> </w:t>
      </w:r>
      <w:proofErr w:type="spellStart"/>
      <w:r>
        <w:t>dise</w:t>
      </w:r>
      <w:proofErr w:type="spellEnd"/>
      <w:r>
        <w:t xml:space="preserve"> Prophetien von </w:t>
      </w:r>
      <w:proofErr w:type="spellStart"/>
      <w:r>
        <w:t>Esdra</w:t>
      </w:r>
      <w:proofErr w:type="spellEnd"/>
      <w:r>
        <w:t xml:space="preserve"> gemacht sey / </w:t>
      </w:r>
      <w:proofErr w:type="spellStart"/>
      <w:r>
        <w:t>dieweyl</w:t>
      </w:r>
      <w:proofErr w:type="spellEnd"/>
      <w:r>
        <w:t xml:space="preserve"> Esdras nach </w:t>
      </w:r>
      <w:proofErr w:type="spellStart"/>
      <w:r>
        <w:t>Aggeo</w:t>
      </w:r>
      <w:proofErr w:type="spellEnd"/>
      <w:r>
        <w:t xml:space="preserve"> und Zacharia </w:t>
      </w:r>
      <w:proofErr w:type="spellStart"/>
      <w:r>
        <w:t>prophetzeihet</w:t>
      </w:r>
      <w:proofErr w:type="spellEnd"/>
      <w:r>
        <w:t xml:space="preserve"> hat. </w:t>
      </w:r>
    </w:p>
    <w:p w14:paraId="738C746D" w14:textId="77777777" w:rsidR="007A7073" w:rsidRDefault="007A7073" w:rsidP="007A7073">
      <w:pPr>
        <w:pStyle w:val="StandardWeb"/>
      </w:pPr>
      <w:proofErr w:type="spellStart"/>
      <w:r>
        <w:t>Dyße</w:t>
      </w:r>
      <w:proofErr w:type="spellEnd"/>
      <w:r>
        <w:t xml:space="preserve"> </w:t>
      </w:r>
      <w:proofErr w:type="spellStart"/>
      <w:r>
        <w:t>beyd</w:t>
      </w:r>
      <w:proofErr w:type="spellEnd"/>
      <w:r>
        <w:t xml:space="preserve"> </w:t>
      </w:r>
      <w:proofErr w:type="spellStart"/>
      <w:r>
        <w:t>ursachen</w:t>
      </w:r>
      <w:proofErr w:type="spellEnd"/>
      <w:r>
        <w:t xml:space="preserve"> schlissen </w:t>
      </w:r>
      <w:proofErr w:type="spellStart"/>
      <w:r>
        <w:t>nit</w:t>
      </w:r>
      <w:proofErr w:type="spellEnd"/>
      <w:r>
        <w:t xml:space="preserve"> / und ich </w:t>
      </w:r>
      <w:proofErr w:type="spellStart"/>
      <w:r>
        <w:t>forcht</w:t>
      </w:r>
      <w:proofErr w:type="spellEnd"/>
      <w:r>
        <w:t xml:space="preserve"> / das </w:t>
      </w:r>
      <w:proofErr w:type="spellStart"/>
      <w:r>
        <w:t>sy</w:t>
      </w:r>
      <w:proofErr w:type="spellEnd"/>
      <w:r>
        <w:t xml:space="preserve"> </w:t>
      </w:r>
      <w:proofErr w:type="spellStart"/>
      <w:r>
        <w:t>frevenlich</w:t>
      </w:r>
      <w:proofErr w:type="spellEnd"/>
      <w:r>
        <w:t xml:space="preserve"> </w:t>
      </w:r>
      <w:proofErr w:type="spellStart"/>
      <w:r>
        <w:t>seind</w:t>
      </w:r>
      <w:proofErr w:type="spellEnd"/>
      <w:r>
        <w:t xml:space="preserve">. Dann die erste </w:t>
      </w:r>
      <w:proofErr w:type="spellStart"/>
      <w:r>
        <w:t>moechte</w:t>
      </w:r>
      <w:proofErr w:type="spellEnd"/>
      <w:r>
        <w:t xml:space="preserve"> man </w:t>
      </w:r>
      <w:proofErr w:type="spellStart"/>
      <w:r>
        <w:t>umbwenden</w:t>
      </w:r>
      <w:proofErr w:type="spellEnd"/>
      <w:r>
        <w:t xml:space="preserve"> / und in den </w:t>
      </w:r>
      <w:proofErr w:type="spellStart"/>
      <w:r>
        <w:t>keren</w:t>
      </w:r>
      <w:proofErr w:type="spellEnd"/>
      <w:r>
        <w:t xml:space="preserve"> / </w:t>
      </w:r>
      <w:proofErr w:type="spellStart"/>
      <w:r>
        <w:t>dero</w:t>
      </w:r>
      <w:proofErr w:type="spellEnd"/>
      <w:r>
        <w:t xml:space="preserve"> </w:t>
      </w:r>
      <w:proofErr w:type="spellStart"/>
      <w:r>
        <w:t>sy</w:t>
      </w:r>
      <w:proofErr w:type="spellEnd"/>
      <w:r>
        <w:t xml:space="preserve"> </w:t>
      </w:r>
      <w:proofErr w:type="spellStart"/>
      <w:r>
        <w:t>anzeyget</w:t>
      </w:r>
      <w:proofErr w:type="spellEnd"/>
      <w:r>
        <w:t xml:space="preserve">. Weyl es </w:t>
      </w:r>
      <w:proofErr w:type="spellStart"/>
      <w:r>
        <w:t>nit</w:t>
      </w:r>
      <w:proofErr w:type="spellEnd"/>
      <w:r>
        <w:t xml:space="preserve"> vermutlich ist </w:t>
      </w:r>
      <w:proofErr w:type="spellStart"/>
      <w:r>
        <w:t>dz</w:t>
      </w:r>
      <w:proofErr w:type="spellEnd"/>
      <w:r>
        <w:t xml:space="preserve"> ein Prophet zwey </w:t>
      </w:r>
      <w:proofErr w:type="spellStart"/>
      <w:r>
        <w:t>buecher</w:t>
      </w:r>
      <w:proofErr w:type="spellEnd"/>
      <w:r>
        <w:t xml:space="preserve"> </w:t>
      </w:r>
      <w:proofErr w:type="spellStart"/>
      <w:r>
        <w:t>solt</w:t>
      </w:r>
      <w:proofErr w:type="spellEnd"/>
      <w:r>
        <w:t xml:space="preserve"> gemacht </w:t>
      </w:r>
      <w:proofErr w:type="spellStart"/>
      <w:r>
        <w:t>unn</w:t>
      </w:r>
      <w:proofErr w:type="spellEnd"/>
      <w:r>
        <w:t xml:space="preserve"> doch einen </w:t>
      </w:r>
      <w:proofErr w:type="spellStart"/>
      <w:r>
        <w:t>sententz</w:t>
      </w:r>
      <w:proofErr w:type="spellEnd"/>
      <w:r>
        <w:t xml:space="preserve"> </w:t>
      </w:r>
      <w:proofErr w:type="spellStart"/>
      <w:r>
        <w:t>geredt</w:t>
      </w:r>
      <w:proofErr w:type="spellEnd"/>
      <w:r>
        <w:t xml:space="preserve"> haben. </w:t>
      </w:r>
    </w:p>
    <w:p w14:paraId="6E5B614C" w14:textId="77777777" w:rsidR="007A7073" w:rsidRDefault="007A7073" w:rsidP="007A7073">
      <w:pPr>
        <w:pStyle w:val="StandardWeb"/>
      </w:pPr>
      <w:r>
        <w:t xml:space="preserve">Aber wie dem? </w:t>
      </w:r>
      <w:proofErr w:type="spellStart"/>
      <w:r>
        <w:t>ßo</w:t>
      </w:r>
      <w:proofErr w:type="spellEnd"/>
      <w:r>
        <w:t xml:space="preserve"> ists offenbarlich / was Esdras / und was Malachias </w:t>
      </w:r>
      <w:proofErr w:type="spellStart"/>
      <w:r>
        <w:t>schreyben</w:t>
      </w:r>
      <w:proofErr w:type="spellEnd"/>
      <w:r>
        <w:t xml:space="preserve">. </w:t>
      </w:r>
      <w:proofErr w:type="spellStart"/>
      <w:r>
        <w:t>Unn</w:t>
      </w:r>
      <w:proofErr w:type="spellEnd"/>
      <w:r>
        <w:t xml:space="preserve"> das </w:t>
      </w:r>
      <w:proofErr w:type="spellStart"/>
      <w:r>
        <w:t>nit</w:t>
      </w:r>
      <w:proofErr w:type="spellEnd"/>
      <w:r>
        <w:t xml:space="preserve"> beyde ein </w:t>
      </w:r>
      <w:proofErr w:type="spellStart"/>
      <w:r>
        <w:t>materien</w:t>
      </w:r>
      <w:proofErr w:type="spellEnd"/>
      <w:r>
        <w:t xml:space="preserve"> und einen </w:t>
      </w:r>
      <w:proofErr w:type="spellStart"/>
      <w:r>
        <w:t>sentzentz</w:t>
      </w:r>
      <w:proofErr w:type="spellEnd"/>
      <w:r>
        <w:t xml:space="preserve"> </w:t>
      </w:r>
      <w:proofErr w:type="spellStart"/>
      <w:r>
        <w:t>schreyben</w:t>
      </w:r>
      <w:proofErr w:type="spellEnd"/>
      <w:r>
        <w:t xml:space="preserve">. Derhalben ist </w:t>
      </w:r>
      <w:proofErr w:type="spellStart"/>
      <w:r>
        <w:t>ir</w:t>
      </w:r>
      <w:proofErr w:type="spellEnd"/>
      <w:r>
        <w:t xml:space="preserve"> </w:t>
      </w:r>
      <w:proofErr w:type="spellStart"/>
      <w:r>
        <w:t>grund</w:t>
      </w:r>
      <w:proofErr w:type="spellEnd"/>
      <w:r>
        <w:t xml:space="preserve"> </w:t>
      </w:r>
      <w:proofErr w:type="spellStart"/>
      <w:r>
        <w:t>lochericht</w:t>
      </w:r>
      <w:proofErr w:type="spellEnd"/>
      <w:r>
        <w:t xml:space="preserve"> und </w:t>
      </w:r>
      <w:proofErr w:type="spellStart"/>
      <w:r>
        <w:t>bawfellig</w:t>
      </w:r>
      <w:proofErr w:type="spellEnd"/>
      <w:r>
        <w:t xml:space="preserve">. </w:t>
      </w:r>
    </w:p>
    <w:p w14:paraId="42B0896F" w14:textId="77777777" w:rsidR="007A7073" w:rsidRDefault="007A7073" w:rsidP="007A7073">
      <w:pPr>
        <w:pStyle w:val="StandardWeb"/>
      </w:pPr>
      <w:r>
        <w:t xml:space="preserve">Die ander </w:t>
      </w:r>
      <w:proofErr w:type="spellStart"/>
      <w:r>
        <w:t>ursach</w:t>
      </w:r>
      <w:proofErr w:type="spellEnd"/>
      <w:r>
        <w:t xml:space="preserve"> </w:t>
      </w:r>
      <w:proofErr w:type="spellStart"/>
      <w:r>
        <w:t>unnd</w:t>
      </w:r>
      <w:proofErr w:type="spellEnd"/>
      <w:r>
        <w:t xml:space="preserve"> </w:t>
      </w:r>
      <w:proofErr w:type="spellStart"/>
      <w:r>
        <w:t>anzeyg</w:t>
      </w:r>
      <w:proofErr w:type="spellEnd"/>
      <w:r>
        <w:t xml:space="preserve"> dienet </w:t>
      </w:r>
      <w:proofErr w:type="spellStart"/>
      <w:r>
        <w:t>yen</w:t>
      </w:r>
      <w:proofErr w:type="spellEnd"/>
      <w:r>
        <w:t xml:space="preserve"> auch </w:t>
      </w:r>
      <w:proofErr w:type="spellStart"/>
      <w:r>
        <w:t>nit</w:t>
      </w:r>
      <w:proofErr w:type="spellEnd"/>
      <w:r>
        <w:t xml:space="preserve"> / dann </w:t>
      </w:r>
      <w:proofErr w:type="spellStart"/>
      <w:r>
        <w:t>ym</w:t>
      </w:r>
      <w:proofErr w:type="spellEnd"/>
      <w:r>
        <w:t xml:space="preserve"> </w:t>
      </w:r>
      <w:proofErr w:type="spellStart"/>
      <w:r>
        <w:t>Hebraischen</w:t>
      </w:r>
      <w:proofErr w:type="spellEnd"/>
      <w:r>
        <w:t xml:space="preserve"> </w:t>
      </w:r>
      <w:proofErr w:type="spellStart"/>
      <w:r>
        <w:t>unn</w:t>
      </w:r>
      <w:proofErr w:type="spellEnd"/>
      <w:r>
        <w:t xml:space="preserve"> Latinischen </w:t>
      </w:r>
      <w:proofErr w:type="spellStart"/>
      <w:r>
        <w:t>buechern</w:t>
      </w:r>
      <w:proofErr w:type="spellEnd"/>
      <w:r>
        <w:t xml:space="preserve"> steht Malachias nach dem Propheten Zacharia. Derhalben / </w:t>
      </w:r>
      <w:proofErr w:type="spellStart"/>
      <w:r>
        <w:t>solt</w:t>
      </w:r>
      <w:proofErr w:type="spellEnd"/>
      <w:r>
        <w:t xml:space="preserve"> </w:t>
      </w:r>
      <w:proofErr w:type="spellStart"/>
      <w:r>
        <w:t>dise</w:t>
      </w:r>
      <w:proofErr w:type="spellEnd"/>
      <w:r>
        <w:t xml:space="preserve"> </w:t>
      </w:r>
      <w:proofErr w:type="spellStart"/>
      <w:r>
        <w:t>Prophecien</w:t>
      </w:r>
      <w:proofErr w:type="spellEnd"/>
      <w:r>
        <w:t xml:space="preserve"> Zacharie </w:t>
      </w:r>
      <w:proofErr w:type="spellStart"/>
      <w:r>
        <w:t>zugeschantzt</w:t>
      </w:r>
      <w:proofErr w:type="spellEnd"/>
      <w:r>
        <w:t xml:space="preserve"> werden / wenn </w:t>
      </w:r>
      <w:proofErr w:type="spellStart"/>
      <w:r>
        <w:t>sy</w:t>
      </w:r>
      <w:proofErr w:type="spellEnd"/>
      <w:r>
        <w:t xml:space="preserve"> keinen </w:t>
      </w:r>
      <w:proofErr w:type="spellStart"/>
      <w:r>
        <w:t>titel</w:t>
      </w:r>
      <w:proofErr w:type="spellEnd"/>
      <w:r>
        <w:t xml:space="preserve"> und </w:t>
      </w:r>
      <w:proofErr w:type="spellStart"/>
      <w:r>
        <w:t>nhomen</w:t>
      </w:r>
      <w:proofErr w:type="spellEnd"/>
      <w:r>
        <w:t xml:space="preserve"> </w:t>
      </w:r>
      <w:proofErr w:type="spellStart"/>
      <w:r>
        <w:t>solt</w:t>
      </w:r>
      <w:proofErr w:type="spellEnd"/>
      <w:r>
        <w:t xml:space="preserve"> haben / von </w:t>
      </w:r>
      <w:proofErr w:type="spellStart"/>
      <w:r>
        <w:t>Malachia</w:t>
      </w:r>
      <w:proofErr w:type="spellEnd"/>
      <w:r>
        <w:t xml:space="preserve">. </w:t>
      </w:r>
    </w:p>
    <w:p w14:paraId="099545AA" w14:textId="77777777" w:rsidR="007A7073" w:rsidRDefault="007A7073" w:rsidP="007A7073">
      <w:pPr>
        <w:pStyle w:val="StandardWeb"/>
      </w:pPr>
      <w:r>
        <w:t xml:space="preserve">Ich hab in </w:t>
      </w:r>
      <w:proofErr w:type="spellStart"/>
      <w:r>
        <w:t>zeyten</w:t>
      </w:r>
      <w:proofErr w:type="spellEnd"/>
      <w:r>
        <w:t xml:space="preserve"> der Propheten </w:t>
      </w:r>
      <w:proofErr w:type="spellStart"/>
      <w:r>
        <w:t>nit</w:t>
      </w:r>
      <w:proofErr w:type="spellEnd"/>
      <w:r>
        <w:t xml:space="preserve"> gelebt / </w:t>
      </w:r>
      <w:proofErr w:type="spellStart"/>
      <w:r>
        <w:t>darumb</w:t>
      </w:r>
      <w:proofErr w:type="spellEnd"/>
      <w:r>
        <w:t xml:space="preserve"> </w:t>
      </w:r>
      <w:proofErr w:type="spellStart"/>
      <w:r>
        <w:t>kan</w:t>
      </w:r>
      <w:proofErr w:type="spellEnd"/>
      <w:r>
        <w:t xml:space="preserve"> ich nicht </w:t>
      </w:r>
      <w:proofErr w:type="spellStart"/>
      <w:r>
        <w:t>eygentlich</w:t>
      </w:r>
      <w:proofErr w:type="spellEnd"/>
      <w:r>
        <w:t xml:space="preserve"> von </w:t>
      </w:r>
      <w:proofErr w:type="spellStart"/>
      <w:r>
        <w:t>Malichia</w:t>
      </w:r>
      <w:proofErr w:type="spellEnd"/>
      <w:r>
        <w:t xml:space="preserve"> sagen. In </w:t>
      </w:r>
      <w:proofErr w:type="spellStart"/>
      <w:r>
        <w:t>sonderheit</w:t>
      </w:r>
      <w:proofErr w:type="spellEnd"/>
      <w:r>
        <w:t xml:space="preserve"> / </w:t>
      </w:r>
      <w:proofErr w:type="spellStart"/>
      <w:r>
        <w:t>dieweyl</w:t>
      </w:r>
      <w:proofErr w:type="spellEnd"/>
      <w:r>
        <w:t xml:space="preserve"> mir </w:t>
      </w:r>
      <w:proofErr w:type="spellStart"/>
      <w:r>
        <w:t>schrifft</w:t>
      </w:r>
      <w:proofErr w:type="spellEnd"/>
      <w:r>
        <w:t xml:space="preserve"> </w:t>
      </w:r>
      <w:proofErr w:type="spellStart"/>
      <w:r>
        <w:t>gebrist</w:t>
      </w:r>
      <w:proofErr w:type="spellEnd"/>
      <w:r>
        <w:t xml:space="preserve">. nach dem ich aber </w:t>
      </w:r>
      <w:proofErr w:type="spellStart"/>
      <w:r>
        <w:t>gehoert</w:t>
      </w:r>
      <w:proofErr w:type="spellEnd"/>
      <w:r>
        <w:t xml:space="preserve"> hab das Malachias der </w:t>
      </w:r>
      <w:proofErr w:type="spellStart"/>
      <w:r>
        <w:t>letst</w:t>
      </w:r>
      <w:proofErr w:type="spellEnd"/>
      <w:r>
        <w:t xml:space="preserve"> </w:t>
      </w:r>
      <w:proofErr w:type="spellStart"/>
      <w:r>
        <w:t>auß</w:t>
      </w:r>
      <w:proofErr w:type="spellEnd"/>
      <w:r>
        <w:t xml:space="preserve"> den kleinen Propheten </w:t>
      </w:r>
      <w:proofErr w:type="spellStart"/>
      <w:r>
        <w:t>gezelt</w:t>
      </w:r>
      <w:proofErr w:type="spellEnd"/>
      <w:r>
        <w:t xml:space="preserve"> ist. Laß ich mich </w:t>
      </w:r>
      <w:proofErr w:type="spellStart"/>
      <w:r>
        <w:t>nit</w:t>
      </w:r>
      <w:proofErr w:type="spellEnd"/>
      <w:r>
        <w:t xml:space="preserve"> </w:t>
      </w:r>
      <w:proofErr w:type="spellStart"/>
      <w:r>
        <w:t>kuemern</w:t>
      </w:r>
      <w:proofErr w:type="spellEnd"/>
      <w:r>
        <w:t xml:space="preserve"> / das Malachias einen </w:t>
      </w:r>
      <w:proofErr w:type="spellStart"/>
      <w:r>
        <w:t>gemeynen</w:t>
      </w:r>
      <w:proofErr w:type="spellEnd"/>
      <w:r>
        <w:t xml:space="preserve"> </w:t>
      </w:r>
      <w:proofErr w:type="spellStart"/>
      <w:r>
        <w:t>nhomen</w:t>
      </w:r>
      <w:proofErr w:type="spellEnd"/>
      <w:r>
        <w:t xml:space="preserve"> hat eines Propheten / eines </w:t>
      </w:r>
      <w:proofErr w:type="spellStart"/>
      <w:r>
        <w:t>verkündiger</w:t>
      </w:r>
      <w:proofErr w:type="spellEnd"/>
      <w:r>
        <w:t xml:space="preserve"> </w:t>
      </w:r>
      <w:proofErr w:type="spellStart"/>
      <w:r>
        <w:t>gotis</w:t>
      </w:r>
      <w:proofErr w:type="spellEnd"/>
      <w:r>
        <w:t xml:space="preserve"> </w:t>
      </w:r>
      <w:proofErr w:type="spellStart"/>
      <w:r>
        <w:t>wort</w:t>
      </w:r>
      <w:proofErr w:type="spellEnd"/>
      <w:r>
        <w:t xml:space="preserve">. Dann ich lese von Amos das ehr von sich spricht. Ich bin kein Prophet / </w:t>
      </w:r>
      <w:proofErr w:type="spellStart"/>
      <w:r>
        <w:t>unn</w:t>
      </w:r>
      <w:proofErr w:type="spellEnd"/>
      <w:r>
        <w:t xml:space="preserve"> kein Son eines Propheten / sonder ich bin ein </w:t>
      </w:r>
      <w:proofErr w:type="spellStart"/>
      <w:r>
        <w:t>hirt</w:t>
      </w:r>
      <w:proofErr w:type="spellEnd"/>
      <w:r>
        <w:t xml:space="preserve"> oder </w:t>
      </w:r>
      <w:proofErr w:type="spellStart"/>
      <w:r>
        <w:t>scheffer</w:t>
      </w:r>
      <w:proofErr w:type="spellEnd"/>
      <w:r>
        <w:t xml:space="preserve"> / </w:t>
      </w:r>
      <w:proofErr w:type="spellStart"/>
      <w:r>
        <w:t>dero</w:t>
      </w:r>
      <w:proofErr w:type="spellEnd"/>
      <w:r>
        <w:t xml:space="preserve"> wilde </w:t>
      </w:r>
      <w:proofErr w:type="spellStart"/>
      <w:r>
        <w:t>feygen</w:t>
      </w:r>
      <w:proofErr w:type="spellEnd"/>
      <w:r>
        <w:t xml:space="preserve"> </w:t>
      </w:r>
      <w:proofErr w:type="spellStart"/>
      <w:r>
        <w:t>abreysset</w:t>
      </w:r>
      <w:proofErr w:type="spellEnd"/>
      <w:r>
        <w:t xml:space="preserve"> oder pflocket als Amos </w:t>
      </w:r>
      <w:proofErr w:type="spellStart"/>
      <w:r>
        <w:t>vij</w:t>
      </w:r>
      <w:proofErr w:type="spellEnd"/>
      <w:r>
        <w:t xml:space="preserve">. </w:t>
      </w:r>
      <w:proofErr w:type="spellStart"/>
      <w:r>
        <w:t>geschriben</w:t>
      </w:r>
      <w:proofErr w:type="spellEnd"/>
      <w:r>
        <w:t xml:space="preserve"> steht. </w:t>
      </w:r>
    </w:p>
    <w:p w14:paraId="3E9E322C" w14:textId="77777777" w:rsidR="007A7073" w:rsidRDefault="007A7073" w:rsidP="007A7073">
      <w:pPr>
        <w:pStyle w:val="StandardWeb"/>
      </w:pPr>
      <w:r>
        <w:t xml:space="preserve">Ich acht das der </w:t>
      </w:r>
      <w:proofErr w:type="spellStart"/>
      <w:r>
        <w:t>mensch</w:t>
      </w:r>
      <w:proofErr w:type="spellEnd"/>
      <w:r>
        <w:t xml:space="preserve"> (den </w:t>
      </w:r>
      <w:proofErr w:type="spellStart"/>
      <w:r>
        <w:t>got</w:t>
      </w:r>
      <w:proofErr w:type="spellEnd"/>
      <w:r>
        <w:t xml:space="preserve"> Malachias </w:t>
      </w:r>
      <w:proofErr w:type="spellStart"/>
      <w:r>
        <w:t>nent</w:t>
      </w:r>
      <w:proofErr w:type="spellEnd"/>
      <w:r>
        <w:t xml:space="preserve">) </w:t>
      </w:r>
      <w:proofErr w:type="spellStart"/>
      <w:r>
        <w:t>etwar</w:t>
      </w:r>
      <w:proofErr w:type="spellEnd"/>
      <w:r>
        <w:t xml:space="preserve"> schlechter </w:t>
      </w:r>
      <w:proofErr w:type="spellStart"/>
      <w:r>
        <w:t>unberufter</w:t>
      </w:r>
      <w:proofErr w:type="spellEnd"/>
      <w:r>
        <w:t xml:space="preserve"> man gewest ist / wie Amos / oder ein </w:t>
      </w:r>
      <w:proofErr w:type="spellStart"/>
      <w:r>
        <w:t>pawr</w:t>
      </w:r>
      <w:proofErr w:type="spellEnd"/>
      <w:r>
        <w:t xml:space="preserve"> / </w:t>
      </w:r>
      <w:proofErr w:type="spellStart"/>
      <w:r>
        <w:t>scheffer</w:t>
      </w:r>
      <w:proofErr w:type="spellEnd"/>
      <w:r>
        <w:t xml:space="preserve"> / oder </w:t>
      </w:r>
      <w:proofErr w:type="spellStart"/>
      <w:r>
        <w:t>hirt</w:t>
      </w:r>
      <w:proofErr w:type="spellEnd"/>
      <w:r>
        <w:t xml:space="preserve"> (wie Amos) welchem </w:t>
      </w:r>
      <w:proofErr w:type="spellStart"/>
      <w:r>
        <w:t>got</w:t>
      </w:r>
      <w:proofErr w:type="spellEnd"/>
      <w:r>
        <w:t xml:space="preserve"> den </w:t>
      </w:r>
      <w:proofErr w:type="spellStart"/>
      <w:r>
        <w:t>nhomen</w:t>
      </w:r>
      <w:proofErr w:type="spellEnd"/>
      <w:r>
        <w:t xml:space="preserve"> Malachias </w:t>
      </w:r>
      <w:proofErr w:type="spellStart"/>
      <w:r>
        <w:t>tzugeeygnet</w:t>
      </w:r>
      <w:proofErr w:type="spellEnd"/>
      <w:r>
        <w:t xml:space="preserve"> hat. Ehr </w:t>
      </w:r>
      <w:proofErr w:type="spellStart"/>
      <w:r>
        <w:t>magk</w:t>
      </w:r>
      <w:proofErr w:type="spellEnd"/>
      <w:r>
        <w:t xml:space="preserve"> auch </w:t>
      </w:r>
      <w:proofErr w:type="spellStart"/>
      <w:r>
        <w:t>villeicht</w:t>
      </w:r>
      <w:proofErr w:type="spellEnd"/>
      <w:r>
        <w:t xml:space="preserve"> zuvor einen </w:t>
      </w:r>
      <w:proofErr w:type="spellStart"/>
      <w:r>
        <w:t>nhomen</w:t>
      </w:r>
      <w:proofErr w:type="spellEnd"/>
      <w:r>
        <w:t xml:space="preserve"> gehabt haben / </w:t>
      </w:r>
      <w:proofErr w:type="spellStart"/>
      <w:r>
        <w:t>unn</w:t>
      </w:r>
      <w:proofErr w:type="spellEnd"/>
      <w:r>
        <w:t xml:space="preserve"> </w:t>
      </w:r>
      <w:proofErr w:type="spellStart"/>
      <w:r>
        <w:t>kan</w:t>
      </w:r>
      <w:proofErr w:type="spellEnd"/>
      <w:r>
        <w:t xml:space="preserve"> sein das </w:t>
      </w:r>
      <w:proofErr w:type="spellStart"/>
      <w:r>
        <w:t>yem</w:t>
      </w:r>
      <w:proofErr w:type="spellEnd"/>
      <w:r>
        <w:t xml:space="preserve"> </w:t>
      </w:r>
      <w:proofErr w:type="spellStart"/>
      <w:r>
        <w:t>got</w:t>
      </w:r>
      <w:proofErr w:type="spellEnd"/>
      <w:r>
        <w:t xml:space="preserve"> einen </w:t>
      </w:r>
      <w:proofErr w:type="spellStart"/>
      <w:r>
        <w:t>neüwen</w:t>
      </w:r>
      <w:proofErr w:type="spellEnd"/>
      <w:r>
        <w:t xml:space="preserve"> </w:t>
      </w:r>
      <w:proofErr w:type="spellStart"/>
      <w:r>
        <w:t>nhomen</w:t>
      </w:r>
      <w:proofErr w:type="spellEnd"/>
      <w:r>
        <w:t xml:space="preserve"> geben </w:t>
      </w:r>
      <w:proofErr w:type="spellStart"/>
      <w:r>
        <w:t>hatt</w:t>
      </w:r>
      <w:proofErr w:type="spellEnd"/>
      <w:r>
        <w:t xml:space="preserve">. </w:t>
      </w:r>
      <w:proofErr w:type="spellStart"/>
      <w:r>
        <w:t>Gleicherweyß</w:t>
      </w:r>
      <w:proofErr w:type="spellEnd"/>
      <w:r>
        <w:t xml:space="preserve"> Christus </w:t>
      </w:r>
      <w:proofErr w:type="spellStart"/>
      <w:r>
        <w:t>einfeltig</w:t>
      </w:r>
      <w:proofErr w:type="spellEnd"/>
      <w:r>
        <w:t xml:space="preserve"> </w:t>
      </w:r>
      <w:proofErr w:type="spellStart"/>
      <w:r>
        <w:t>ungelerte</w:t>
      </w:r>
      <w:proofErr w:type="spellEnd"/>
      <w:r>
        <w:t xml:space="preserve"> </w:t>
      </w:r>
      <w:proofErr w:type="spellStart"/>
      <w:r>
        <w:t>vischer</w:t>
      </w:r>
      <w:proofErr w:type="spellEnd"/>
      <w:r>
        <w:t xml:space="preserve"> / und </w:t>
      </w:r>
      <w:proofErr w:type="spellStart"/>
      <w:r>
        <w:t>unnamhafftige</w:t>
      </w:r>
      <w:proofErr w:type="spellEnd"/>
      <w:r>
        <w:t xml:space="preserve"> </w:t>
      </w:r>
      <w:proofErr w:type="spellStart"/>
      <w:r>
        <w:t>leüth</w:t>
      </w:r>
      <w:proofErr w:type="spellEnd"/>
      <w:r>
        <w:t xml:space="preserve"> / als </w:t>
      </w:r>
      <w:proofErr w:type="spellStart"/>
      <w:r>
        <w:t>zolner</w:t>
      </w:r>
      <w:proofErr w:type="spellEnd"/>
      <w:r>
        <w:t xml:space="preserve"> / und </w:t>
      </w:r>
      <w:proofErr w:type="spellStart"/>
      <w:r>
        <w:t>gleytzleüth</w:t>
      </w:r>
      <w:proofErr w:type="spellEnd"/>
      <w:r>
        <w:t xml:space="preserve"> </w:t>
      </w:r>
      <w:proofErr w:type="spellStart"/>
      <w:r>
        <w:t>erwelt</w:t>
      </w:r>
      <w:proofErr w:type="spellEnd"/>
      <w:r>
        <w:t xml:space="preserve"> und </w:t>
      </w:r>
      <w:proofErr w:type="spellStart"/>
      <w:r>
        <w:t>berufft</w:t>
      </w:r>
      <w:proofErr w:type="spellEnd"/>
      <w:r>
        <w:t xml:space="preserve"> und </w:t>
      </w:r>
      <w:proofErr w:type="spellStart"/>
      <w:r>
        <w:t>yen</w:t>
      </w:r>
      <w:proofErr w:type="spellEnd"/>
      <w:r>
        <w:t xml:space="preserve"> </w:t>
      </w:r>
      <w:proofErr w:type="spellStart"/>
      <w:r>
        <w:t>nhomen</w:t>
      </w:r>
      <w:proofErr w:type="spellEnd"/>
      <w:r>
        <w:t xml:space="preserve"> hat geben / Damit er die </w:t>
      </w:r>
      <w:proofErr w:type="spellStart"/>
      <w:r>
        <w:t>weltweysen</w:t>
      </w:r>
      <w:proofErr w:type="spellEnd"/>
      <w:r>
        <w:t xml:space="preserve"> und </w:t>
      </w:r>
      <w:proofErr w:type="spellStart"/>
      <w:r>
        <w:t>gescheyden</w:t>
      </w:r>
      <w:proofErr w:type="spellEnd"/>
      <w:r>
        <w:t xml:space="preserve"> und </w:t>
      </w:r>
      <w:proofErr w:type="spellStart"/>
      <w:r>
        <w:t>namhafftige</w:t>
      </w:r>
      <w:proofErr w:type="spellEnd"/>
      <w:r>
        <w:t xml:space="preserve"> </w:t>
      </w:r>
      <w:proofErr w:type="spellStart"/>
      <w:r>
        <w:t>beschemen</w:t>
      </w:r>
      <w:proofErr w:type="spellEnd"/>
      <w:r>
        <w:t xml:space="preserve"> / und aller </w:t>
      </w:r>
      <w:proofErr w:type="spellStart"/>
      <w:r>
        <w:t>creaturen</w:t>
      </w:r>
      <w:proofErr w:type="spellEnd"/>
      <w:r>
        <w:t xml:space="preserve"> maul </w:t>
      </w:r>
      <w:proofErr w:type="spellStart"/>
      <w:r>
        <w:t>verstopffen</w:t>
      </w:r>
      <w:proofErr w:type="spellEnd"/>
      <w:r>
        <w:t xml:space="preserve"> </w:t>
      </w:r>
      <w:proofErr w:type="spellStart"/>
      <w:r>
        <w:t>moecht</w:t>
      </w:r>
      <w:proofErr w:type="spellEnd"/>
      <w:r>
        <w:t xml:space="preserve"> / das sich keiner </w:t>
      </w:r>
      <w:proofErr w:type="spellStart"/>
      <w:r>
        <w:t>moecht</w:t>
      </w:r>
      <w:proofErr w:type="spellEnd"/>
      <w:r>
        <w:t xml:space="preserve"> </w:t>
      </w:r>
      <w:proofErr w:type="spellStart"/>
      <w:r>
        <w:t>ruemen</w:t>
      </w:r>
      <w:proofErr w:type="spellEnd"/>
      <w:r>
        <w:t xml:space="preserve"> / </w:t>
      </w:r>
      <w:proofErr w:type="spellStart"/>
      <w:r>
        <w:t>unn</w:t>
      </w:r>
      <w:proofErr w:type="spellEnd"/>
      <w:r>
        <w:t xml:space="preserve"> sich seiner </w:t>
      </w:r>
      <w:proofErr w:type="spellStart"/>
      <w:r>
        <w:t>weyßheit</w:t>
      </w:r>
      <w:proofErr w:type="spellEnd"/>
      <w:r>
        <w:t xml:space="preserve"> erheben / als Paulus </w:t>
      </w:r>
      <w:proofErr w:type="spellStart"/>
      <w:r>
        <w:t>leret</w:t>
      </w:r>
      <w:proofErr w:type="spellEnd"/>
      <w:r>
        <w:t xml:space="preserve"> i. </w:t>
      </w:r>
      <w:proofErr w:type="spellStart"/>
      <w:r>
        <w:t>Corint</w:t>
      </w:r>
      <w:proofErr w:type="spellEnd"/>
      <w:r>
        <w:t xml:space="preserve">. i. Also </w:t>
      </w:r>
      <w:proofErr w:type="spellStart"/>
      <w:r>
        <w:t>erwelt</w:t>
      </w:r>
      <w:proofErr w:type="spellEnd"/>
      <w:r>
        <w:t xml:space="preserve"> Christus Petrum </w:t>
      </w:r>
      <w:proofErr w:type="spellStart"/>
      <w:r>
        <w:t>unnd</w:t>
      </w:r>
      <w:proofErr w:type="spellEnd"/>
      <w:r>
        <w:t xml:space="preserve"> gab </w:t>
      </w:r>
      <w:proofErr w:type="spellStart"/>
      <w:r>
        <w:t>yem</w:t>
      </w:r>
      <w:proofErr w:type="spellEnd"/>
      <w:r>
        <w:t xml:space="preserve"> </w:t>
      </w:r>
      <w:proofErr w:type="spellStart"/>
      <w:r>
        <w:t>nhomen</w:t>
      </w:r>
      <w:proofErr w:type="spellEnd"/>
      <w:r>
        <w:t xml:space="preserve"> </w:t>
      </w:r>
      <w:proofErr w:type="spellStart"/>
      <w:r>
        <w:t>Cephas</w:t>
      </w:r>
      <w:proofErr w:type="spellEnd"/>
      <w:r>
        <w:t xml:space="preserve"> / der zu </w:t>
      </w:r>
      <w:proofErr w:type="spellStart"/>
      <w:r>
        <w:t>teutsch</w:t>
      </w:r>
      <w:proofErr w:type="spellEnd"/>
      <w:r>
        <w:t xml:space="preserve"> einen stein heisset. Joan. i. und der gleichen etc. </w:t>
      </w:r>
    </w:p>
    <w:p w14:paraId="55F78A4A" w14:textId="77777777" w:rsidR="007A7073" w:rsidRDefault="007A7073" w:rsidP="007A7073">
      <w:pPr>
        <w:pStyle w:val="StandardWeb"/>
      </w:pPr>
      <w:r>
        <w:t xml:space="preserve">Malachi </w:t>
      </w:r>
      <w:proofErr w:type="spellStart"/>
      <w:r>
        <w:t>Hebraisch</w:t>
      </w:r>
      <w:proofErr w:type="spellEnd"/>
      <w:r>
        <w:t xml:space="preserve"> / heisset </w:t>
      </w:r>
      <w:proofErr w:type="spellStart"/>
      <w:r>
        <w:t>auff</w:t>
      </w:r>
      <w:proofErr w:type="spellEnd"/>
      <w:r>
        <w:t xml:space="preserve"> </w:t>
      </w:r>
      <w:proofErr w:type="spellStart"/>
      <w:r>
        <w:t>teutsch</w:t>
      </w:r>
      <w:proofErr w:type="spellEnd"/>
      <w:r>
        <w:t xml:space="preserve">. Mein </w:t>
      </w:r>
      <w:proofErr w:type="spellStart"/>
      <w:r>
        <w:t>bott</w:t>
      </w:r>
      <w:proofErr w:type="spellEnd"/>
      <w:r>
        <w:t xml:space="preserve"> / mein geschickter / mein </w:t>
      </w:r>
      <w:proofErr w:type="spellStart"/>
      <w:r>
        <w:t>beuelhtrager</w:t>
      </w:r>
      <w:proofErr w:type="spellEnd"/>
      <w:r>
        <w:t xml:space="preserve"> / mein </w:t>
      </w:r>
      <w:proofErr w:type="spellStart"/>
      <w:r>
        <w:t>werber</w:t>
      </w:r>
      <w:proofErr w:type="spellEnd"/>
      <w:r>
        <w:t xml:space="preserve"> </w:t>
      </w:r>
      <w:proofErr w:type="spellStart"/>
      <w:r>
        <w:t>unn</w:t>
      </w:r>
      <w:proofErr w:type="spellEnd"/>
      <w:r>
        <w:t xml:space="preserve"> </w:t>
      </w:r>
      <w:proofErr w:type="spellStart"/>
      <w:r>
        <w:t>verkündiger</w:t>
      </w:r>
      <w:proofErr w:type="spellEnd"/>
      <w:r>
        <w:t xml:space="preserve">. In der summa. Ein </w:t>
      </w:r>
      <w:proofErr w:type="spellStart"/>
      <w:r>
        <w:t>yeder</w:t>
      </w:r>
      <w:proofErr w:type="spellEnd"/>
      <w:r>
        <w:t xml:space="preserve"> der </w:t>
      </w:r>
      <w:proofErr w:type="spellStart"/>
      <w:r>
        <w:t>gotis</w:t>
      </w:r>
      <w:proofErr w:type="spellEnd"/>
      <w:r>
        <w:t xml:space="preserve"> </w:t>
      </w:r>
      <w:proofErr w:type="spellStart"/>
      <w:r>
        <w:t>wort</w:t>
      </w:r>
      <w:proofErr w:type="spellEnd"/>
      <w:r>
        <w:t xml:space="preserve"> verkündiget / und von dem </w:t>
      </w:r>
      <w:proofErr w:type="spellStart"/>
      <w:r>
        <w:t>geyst</w:t>
      </w:r>
      <w:proofErr w:type="spellEnd"/>
      <w:r>
        <w:t xml:space="preserve"> </w:t>
      </w:r>
      <w:proofErr w:type="spellStart"/>
      <w:r>
        <w:t>gotis</w:t>
      </w:r>
      <w:proofErr w:type="spellEnd"/>
      <w:r>
        <w:t xml:space="preserve"> </w:t>
      </w:r>
      <w:proofErr w:type="spellStart"/>
      <w:r>
        <w:t>getriben</w:t>
      </w:r>
      <w:proofErr w:type="spellEnd"/>
      <w:r>
        <w:t xml:space="preserve"> </w:t>
      </w:r>
      <w:proofErr w:type="spellStart"/>
      <w:r>
        <w:t>wirt</w:t>
      </w:r>
      <w:proofErr w:type="spellEnd"/>
      <w:r>
        <w:t xml:space="preserve"> zu </w:t>
      </w:r>
      <w:proofErr w:type="spellStart"/>
      <w:r>
        <w:t>verkündigung</w:t>
      </w:r>
      <w:proofErr w:type="spellEnd"/>
      <w:r>
        <w:t xml:space="preserve"> </w:t>
      </w:r>
      <w:proofErr w:type="spellStart"/>
      <w:r>
        <w:t>goetliche</w:t>
      </w:r>
      <w:proofErr w:type="spellEnd"/>
      <w:r>
        <w:t xml:space="preserve"> </w:t>
      </w:r>
      <w:proofErr w:type="spellStart"/>
      <w:r>
        <w:t>wort</w:t>
      </w:r>
      <w:proofErr w:type="spellEnd"/>
      <w:r>
        <w:t xml:space="preserve"> / der </w:t>
      </w:r>
      <w:proofErr w:type="spellStart"/>
      <w:r>
        <w:t>moecht</w:t>
      </w:r>
      <w:proofErr w:type="spellEnd"/>
      <w:r>
        <w:t xml:space="preserve"> </w:t>
      </w:r>
      <w:proofErr w:type="spellStart"/>
      <w:r>
        <w:t>Malach</w:t>
      </w:r>
      <w:proofErr w:type="spellEnd"/>
      <w:r>
        <w:t xml:space="preserve"> </w:t>
      </w:r>
      <w:proofErr w:type="spellStart"/>
      <w:r>
        <w:t>genent</w:t>
      </w:r>
      <w:proofErr w:type="spellEnd"/>
      <w:r>
        <w:t xml:space="preserve"> werden. </w:t>
      </w:r>
    </w:p>
    <w:p w14:paraId="14811D97" w14:textId="77777777" w:rsidR="007A7073" w:rsidRDefault="007A7073" w:rsidP="007A7073">
      <w:pPr>
        <w:pStyle w:val="StandardWeb"/>
      </w:pPr>
      <w:proofErr w:type="spellStart"/>
      <w:r>
        <w:t>Got</w:t>
      </w:r>
      <w:proofErr w:type="spellEnd"/>
      <w:r>
        <w:t xml:space="preserve"> hat also all seine Propheten </w:t>
      </w:r>
      <w:proofErr w:type="spellStart"/>
      <w:r>
        <w:t>gesendt</w:t>
      </w:r>
      <w:proofErr w:type="spellEnd"/>
      <w:r>
        <w:t xml:space="preserve"> </w:t>
      </w:r>
      <w:proofErr w:type="spellStart"/>
      <w:r>
        <w:t>unn</w:t>
      </w:r>
      <w:proofErr w:type="spellEnd"/>
      <w:r>
        <w:t xml:space="preserve"> geschickt sein </w:t>
      </w:r>
      <w:proofErr w:type="spellStart"/>
      <w:r>
        <w:t>goetlich</w:t>
      </w:r>
      <w:proofErr w:type="spellEnd"/>
      <w:r>
        <w:t xml:space="preserve"> </w:t>
      </w:r>
      <w:proofErr w:type="spellStart"/>
      <w:r>
        <w:t>wort</w:t>
      </w:r>
      <w:proofErr w:type="spellEnd"/>
      <w:r>
        <w:t xml:space="preserve"> zu verkündigen. </w:t>
      </w:r>
      <w:proofErr w:type="spellStart"/>
      <w:r>
        <w:t>Niem</w:t>
      </w:r>
      <w:proofErr w:type="spellEnd"/>
      <w:r>
        <w:t xml:space="preserve"> ein </w:t>
      </w:r>
      <w:proofErr w:type="spellStart"/>
      <w:r>
        <w:t>exempel</w:t>
      </w:r>
      <w:proofErr w:type="spellEnd"/>
      <w:r>
        <w:t xml:space="preserve">. </w:t>
      </w:r>
      <w:proofErr w:type="spellStart"/>
      <w:r>
        <w:t>Got</w:t>
      </w:r>
      <w:proofErr w:type="spellEnd"/>
      <w:r>
        <w:t xml:space="preserve"> sprach zu </w:t>
      </w:r>
      <w:proofErr w:type="spellStart"/>
      <w:r>
        <w:t>Moysi</w:t>
      </w:r>
      <w:proofErr w:type="spellEnd"/>
      <w:r>
        <w:t xml:space="preserve">. </w:t>
      </w:r>
      <w:proofErr w:type="spellStart"/>
      <w:r>
        <w:t>Kum</w:t>
      </w:r>
      <w:proofErr w:type="spellEnd"/>
      <w:r>
        <w:t xml:space="preserve"> her / du </w:t>
      </w:r>
      <w:proofErr w:type="spellStart"/>
      <w:r>
        <w:t>solt</w:t>
      </w:r>
      <w:proofErr w:type="spellEnd"/>
      <w:r>
        <w:t xml:space="preserve"> mein </w:t>
      </w:r>
      <w:proofErr w:type="spellStart"/>
      <w:r>
        <w:t>volck</w:t>
      </w:r>
      <w:proofErr w:type="spellEnd"/>
      <w:r>
        <w:t xml:space="preserve"> </w:t>
      </w:r>
      <w:proofErr w:type="spellStart"/>
      <w:r>
        <w:t>auß</w:t>
      </w:r>
      <w:proofErr w:type="spellEnd"/>
      <w:r>
        <w:t xml:space="preserve"> </w:t>
      </w:r>
      <w:proofErr w:type="spellStart"/>
      <w:r>
        <w:t>egypto</w:t>
      </w:r>
      <w:proofErr w:type="spellEnd"/>
      <w:r>
        <w:t xml:space="preserve"> </w:t>
      </w:r>
      <w:proofErr w:type="spellStart"/>
      <w:r>
        <w:t>fueren</w:t>
      </w:r>
      <w:proofErr w:type="spellEnd"/>
      <w:r>
        <w:t xml:space="preserve">. </w:t>
      </w:r>
      <w:proofErr w:type="spellStart"/>
      <w:r>
        <w:t>Exod</w:t>
      </w:r>
      <w:proofErr w:type="spellEnd"/>
      <w:r>
        <w:t xml:space="preserve">. </w:t>
      </w:r>
      <w:proofErr w:type="spellStart"/>
      <w:r>
        <w:t>iij</w:t>
      </w:r>
      <w:proofErr w:type="spellEnd"/>
      <w:r>
        <w:t xml:space="preserve">. </w:t>
      </w:r>
      <w:proofErr w:type="spellStart"/>
      <w:r>
        <w:t>Sih</w:t>
      </w:r>
      <w:proofErr w:type="spellEnd"/>
      <w:r>
        <w:t xml:space="preserve"> </w:t>
      </w:r>
      <w:proofErr w:type="spellStart"/>
      <w:r>
        <w:t>ßo</w:t>
      </w:r>
      <w:proofErr w:type="spellEnd"/>
      <w:r>
        <w:t xml:space="preserve"> </w:t>
      </w:r>
      <w:proofErr w:type="spellStart"/>
      <w:r>
        <w:t>ruefft</w:t>
      </w:r>
      <w:proofErr w:type="spellEnd"/>
      <w:r>
        <w:t xml:space="preserve"> </w:t>
      </w:r>
      <w:proofErr w:type="spellStart"/>
      <w:r>
        <w:t>got</w:t>
      </w:r>
      <w:proofErr w:type="spellEnd"/>
      <w:r>
        <w:t xml:space="preserve"> und macht einen boten / wann er spricht. Gehn und thun das oder </w:t>
      </w:r>
      <w:proofErr w:type="spellStart"/>
      <w:r>
        <w:t>yhens</w:t>
      </w:r>
      <w:proofErr w:type="spellEnd"/>
      <w:r>
        <w:t xml:space="preserve">. </w:t>
      </w:r>
      <w:proofErr w:type="spellStart"/>
      <w:r>
        <w:t>Got</w:t>
      </w:r>
      <w:proofErr w:type="spellEnd"/>
      <w:r>
        <w:t xml:space="preserve"> gibt auch seinen boten und </w:t>
      </w:r>
      <w:proofErr w:type="spellStart"/>
      <w:r>
        <w:t>werbern</w:t>
      </w:r>
      <w:proofErr w:type="spellEnd"/>
      <w:r>
        <w:t xml:space="preserve"> / form maß und </w:t>
      </w:r>
      <w:proofErr w:type="spellStart"/>
      <w:r>
        <w:t>weyse</w:t>
      </w:r>
      <w:proofErr w:type="spellEnd"/>
      <w:r>
        <w:t xml:space="preserve"> / wie </w:t>
      </w:r>
      <w:proofErr w:type="spellStart"/>
      <w:r>
        <w:t>sy</w:t>
      </w:r>
      <w:proofErr w:type="spellEnd"/>
      <w:r>
        <w:t xml:space="preserve"> mit den reden sollen / zu welchen er seine </w:t>
      </w:r>
      <w:proofErr w:type="spellStart"/>
      <w:r>
        <w:t>botenleuffer</w:t>
      </w:r>
      <w:proofErr w:type="spellEnd"/>
      <w:r>
        <w:t xml:space="preserve"> sendet. Demnach gab </w:t>
      </w:r>
      <w:proofErr w:type="spellStart"/>
      <w:r>
        <w:t>got</w:t>
      </w:r>
      <w:proofErr w:type="spellEnd"/>
      <w:r>
        <w:t xml:space="preserve"> </w:t>
      </w:r>
      <w:proofErr w:type="spellStart"/>
      <w:r>
        <w:t>Moysi</w:t>
      </w:r>
      <w:proofErr w:type="spellEnd"/>
      <w:r>
        <w:t xml:space="preserve"> ein </w:t>
      </w:r>
      <w:proofErr w:type="spellStart"/>
      <w:r>
        <w:t>mundtlichen</w:t>
      </w:r>
      <w:proofErr w:type="spellEnd"/>
      <w:r>
        <w:t xml:space="preserve"> </w:t>
      </w:r>
      <w:proofErr w:type="spellStart"/>
      <w:r>
        <w:t>bevelh</w:t>
      </w:r>
      <w:proofErr w:type="spellEnd"/>
      <w:r>
        <w:t xml:space="preserve"> / den selben an die </w:t>
      </w:r>
      <w:proofErr w:type="spellStart"/>
      <w:r>
        <w:t>kind</w:t>
      </w:r>
      <w:proofErr w:type="spellEnd"/>
      <w:r>
        <w:t xml:space="preserve"> </w:t>
      </w:r>
      <w:proofErr w:type="spellStart"/>
      <w:r>
        <w:t>Israhel</w:t>
      </w:r>
      <w:proofErr w:type="spellEnd"/>
      <w:r>
        <w:t xml:space="preserve"> zutragen / </w:t>
      </w:r>
      <w:proofErr w:type="spellStart"/>
      <w:r>
        <w:t>dises</w:t>
      </w:r>
      <w:proofErr w:type="spellEnd"/>
      <w:r>
        <w:t xml:space="preserve"> </w:t>
      </w:r>
      <w:proofErr w:type="spellStart"/>
      <w:r>
        <w:t>lauts</w:t>
      </w:r>
      <w:proofErr w:type="spellEnd"/>
      <w:r>
        <w:t xml:space="preserve">. Der </w:t>
      </w:r>
      <w:proofErr w:type="spellStart"/>
      <w:r>
        <w:t>herr</w:t>
      </w:r>
      <w:proofErr w:type="spellEnd"/>
      <w:r>
        <w:t xml:space="preserve"> / ein </w:t>
      </w:r>
      <w:proofErr w:type="spellStart"/>
      <w:r>
        <w:t>got</w:t>
      </w:r>
      <w:proofErr w:type="spellEnd"/>
      <w:r>
        <w:t xml:space="preserve"> </w:t>
      </w:r>
      <w:proofErr w:type="spellStart"/>
      <w:r>
        <w:t>ewrer</w:t>
      </w:r>
      <w:proofErr w:type="spellEnd"/>
      <w:r>
        <w:t xml:space="preserve"> </w:t>
      </w:r>
      <w:proofErr w:type="spellStart"/>
      <w:r>
        <w:t>vaeter</w:t>
      </w:r>
      <w:proofErr w:type="spellEnd"/>
      <w:r>
        <w:t xml:space="preserve"> ist mir erschienen / der </w:t>
      </w:r>
      <w:proofErr w:type="spellStart"/>
      <w:r>
        <w:t>got</w:t>
      </w:r>
      <w:proofErr w:type="spellEnd"/>
      <w:r>
        <w:t xml:space="preserve"> Abraham / und der </w:t>
      </w:r>
      <w:proofErr w:type="spellStart"/>
      <w:r>
        <w:t>got</w:t>
      </w:r>
      <w:proofErr w:type="spellEnd"/>
      <w:r>
        <w:t xml:space="preserve"> Isaac / und der </w:t>
      </w:r>
      <w:proofErr w:type="spellStart"/>
      <w:r>
        <w:t>got</w:t>
      </w:r>
      <w:proofErr w:type="spellEnd"/>
      <w:r>
        <w:t xml:space="preserve"> Jacob sagt. Suchende hab ich euch besucht / </w:t>
      </w:r>
      <w:proofErr w:type="spellStart"/>
      <w:r>
        <w:t>unn</w:t>
      </w:r>
      <w:proofErr w:type="spellEnd"/>
      <w:r>
        <w:t xml:space="preserve"> hab </w:t>
      </w:r>
      <w:proofErr w:type="spellStart"/>
      <w:r>
        <w:t>ewer</w:t>
      </w:r>
      <w:proofErr w:type="spellEnd"/>
      <w:r>
        <w:t xml:space="preserve"> </w:t>
      </w:r>
      <w:proofErr w:type="spellStart"/>
      <w:r>
        <w:t>uberdrengung</w:t>
      </w:r>
      <w:proofErr w:type="spellEnd"/>
      <w:r>
        <w:t xml:space="preserve"> </w:t>
      </w:r>
      <w:proofErr w:type="spellStart"/>
      <w:r>
        <w:t>unn</w:t>
      </w:r>
      <w:proofErr w:type="spellEnd"/>
      <w:r>
        <w:t xml:space="preserve"> </w:t>
      </w:r>
      <w:proofErr w:type="spellStart"/>
      <w:r>
        <w:t>zwanck</w:t>
      </w:r>
      <w:proofErr w:type="spellEnd"/>
      <w:r>
        <w:t xml:space="preserve"> gesehen. </w:t>
      </w:r>
      <w:proofErr w:type="spellStart"/>
      <w:r>
        <w:t>Darumb</w:t>
      </w:r>
      <w:proofErr w:type="spellEnd"/>
      <w:r>
        <w:t xml:space="preserve"> hab ich gesagt. Ich </w:t>
      </w:r>
      <w:proofErr w:type="spellStart"/>
      <w:r>
        <w:t>wil</w:t>
      </w:r>
      <w:proofErr w:type="spellEnd"/>
      <w:r>
        <w:t xml:space="preserve"> euch </w:t>
      </w:r>
      <w:proofErr w:type="spellStart"/>
      <w:r>
        <w:t>außfuern</w:t>
      </w:r>
      <w:proofErr w:type="spellEnd"/>
      <w:r>
        <w:t xml:space="preserve"> von der </w:t>
      </w:r>
      <w:proofErr w:type="spellStart"/>
      <w:r>
        <w:t>umbtreybung</w:t>
      </w:r>
      <w:proofErr w:type="spellEnd"/>
      <w:r>
        <w:t xml:space="preserve"> </w:t>
      </w:r>
      <w:proofErr w:type="spellStart"/>
      <w:r>
        <w:t>Egypti</w:t>
      </w:r>
      <w:proofErr w:type="spellEnd"/>
      <w:r>
        <w:t xml:space="preserve">. </w:t>
      </w:r>
      <w:proofErr w:type="spellStart"/>
      <w:r>
        <w:t>Exod</w:t>
      </w:r>
      <w:proofErr w:type="spellEnd"/>
      <w:r>
        <w:t xml:space="preserve">. </w:t>
      </w:r>
      <w:proofErr w:type="spellStart"/>
      <w:r>
        <w:t>iij</w:t>
      </w:r>
      <w:proofErr w:type="spellEnd"/>
      <w:r>
        <w:t xml:space="preserve">. Diese </w:t>
      </w:r>
      <w:proofErr w:type="spellStart"/>
      <w:r>
        <w:t>wort</w:t>
      </w:r>
      <w:proofErr w:type="spellEnd"/>
      <w:r>
        <w:t xml:space="preserve"> </w:t>
      </w:r>
      <w:proofErr w:type="spellStart"/>
      <w:r>
        <w:t>gabe</w:t>
      </w:r>
      <w:proofErr w:type="spellEnd"/>
      <w:r>
        <w:t xml:space="preserve"> </w:t>
      </w:r>
      <w:proofErr w:type="spellStart"/>
      <w:r>
        <w:t>gott</w:t>
      </w:r>
      <w:proofErr w:type="spellEnd"/>
      <w:r>
        <w:t xml:space="preserve"> </w:t>
      </w:r>
      <w:proofErr w:type="spellStart"/>
      <w:r>
        <w:t>Moysi</w:t>
      </w:r>
      <w:proofErr w:type="spellEnd"/>
      <w:r>
        <w:t xml:space="preserve"> an den </w:t>
      </w:r>
      <w:proofErr w:type="spellStart"/>
      <w:r>
        <w:t>hauffen</w:t>
      </w:r>
      <w:proofErr w:type="spellEnd"/>
      <w:r>
        <w:t xml:space="preserve"> </w:t>
      </w:r>
      <w:proofErr w:type="spellStart"/>
      <w:r>
        <w:t>Israhel</w:t>
      </w:r>
      <w:proofErr w:type="spellEnd"/>
      <w:r>
        <w:t xml:space="preserve"> </w:t>
      </w:r>
      <w:proofErr w:type="spellStart"/>
      <w:r>
        <w:t>tzetragen</w:t>
      </w:r>
      <w:proofErr w:type="spellEnd"/>
      <w:r>
        <w:t xml:space="preserve">. </w:t>
      </w:r>
      <w:proofErr w:type="spellStart"/>
      <w:r>
        <w:t>Got</w:t>
      </w:r>
      <w:proofErr w:type="spellEnd"/>
      <w:r>
        <w:t xml:space="preserve"> gab </w:t>
      </w:r>
      <w:proofErr w:type="spellStart"/>
      <w:r>
        <w:t>yem</w:t>
      </w:r>
      <w:proofErr w:type="spellEnd"/>
      <w:r>
        <w:t xml:space="preserve"> auch </w:t>
      </w:r>
      <w:proofErr w:type="spellStart"/>
      <w:r>
        <w:t>bevelh</w:t>
      </w:r>
      <w:proofErr w:type="spellEnd"/>
      <w:r>
        <w:t xml:space="preserve"> gegen dem </w:t>
      </w:r>
      <w:proofErr w:type="spellStart"/>
      <w:r>
        <w:t>Konig</w:t>
      </w:r>
      <w:proofErr w:type="spellEnd"/>
      <w:r>
        <w:t xml:space="preserve"> </w:t>
      </w:r>
      <w:proofErr w:type="spellStart"/>
      <w:r>
        <w:t>Pharaonem</w:t>
      </w:r>
      <w:proofErr w:type="spellEnd"/>
      <w:r>
        <w:t xml:space="preserve"> </w:t>
      </w:r>
      <w:proofErr w:type="spellStart"/>
      <w:r>
        <w:t>zereden</w:t>
      </w:r>
      <w:proofErr w:type="spellEnd"/>
      <w:r>
        <w:t xml:space="preserve">. Also. Der </w:t>
      </w:r>
      <w:proofErr w:type="spellStart"/>
      <w:r>
        <w:t>herr</w:t>
      </w:r>
      <w:proofErr w:type="spellEnd"/>
      <w:r>
        <w:t xml:space="preserve"> ein </w:t>
      </w:r>
      <w:proofErr w:type="spellStart"/>
      <w:r>
        <w:t>got</w:t>
      </w:r>
      <w:proofErr w:type="spellEnd"/>
      <w:r>
        <w:t xml:space="preserve"> / der </w:t>
      </w:r>
      <w:proofErr w:type="spellStart"/>
      <w:r>
        <w:t>Hebreern</w:t>
      </w:r>
      <w:proofErr w:type="spellEnd"/>
      <w:r>
        <w:t xml:space="preserve"> / hat uns </w:t>
      </w:r>
      <w:proofErr w:type="spellStart"/>
      <w:r>
        <w:t>geruffen</w:t>
      </w:r>
      <w:proofErr w:type="spellEnd"/>
      <w:r>
        <w:t xml:space="preserve"> / wir werden drey </w:t>
      </w:r>
      <w:proofErr w:type="spellStart"/>
      <w:r>
        <w:t>tagreyß</w:t>
      </w:r>
      <w:proofErr w:type="spellEnd"/>
      <w:r>
        <w:t xml:space="preserve"> in die </w:t>
      </w:r>
      <w:proofErr w:type="spellStart"/>
      <w:r>
        <w:t>wustniß</w:t>
      </w:r>
      <w:proofErr w:type="spellEnd"/>
      <w:r>
        <w:t xml:space="preserve"> gehn / </w:t>
      </w:r>
      <w:proofErr w:type="spellStart"/>
      <w:r>
        <w:t>got</w:t>
      </w:r>
      <w:proofErr w:type="spellEnd"/>
      <w:r>
        <w:t xml:space="preserve"> daselbst zu </w:t>
      </w:r>
      <w:proofErr w:type="spellStart"/>
      <w:r>
        <w:t>opferen</w:t>
      </w:r>
      <w:proofErr w:type="spellEnd"/>
      <w:r>
        <w:t xml:space="preserve">. </w:t>
      </w:r>
      <w:proofErr w:type="spellStart"/>
      <w:r>
        <w:t>Exod</w:t>
      </w:r>
      <w:proofErr w:type="spellEnd"/>
      <w:r>
        <w:t xml:space="preserve">. </w:t>
      </w:r>
      <w:proofErr w:type="spellStart"/>
      <w:r>
        <w:t>iij</w:t>
      </w:r>
      <w:proofErr w:type="spellEnd"/>
      <w:r>
        <w:t xml:space="preserve">. </w:t>
      </w:r>
      <w:proofErr w:type="spellStart"/>
      <w:r>
        <w:t>Dise</w:t>
      </w:r>
      <w:proofErr w:type="spellEnd"/>
      <w:r>
        <w:t xml:space="preserve"> form und </w:t>
      </w:r>
      <w:proofErr w:type="spellStart"/>
      <w:r>
        <w:t>red</w:t>
      </w:r>
      <w:proofErr w:type="spellEnd"/>
      <w:r>
        <w:t xml:space="preserve"> </w:t>
      </w:r>
      <w:proofErr w:type="spellStart"/>
      <w:r>
        <w:t>must</w:t>
      </w:r>
      <w:proofErr w:type="spellEnd"/>
      <w:r>
        <w:t xml:space="preserve"> </w:t>
      </w:r>
      <w:proofErr w:type="spellStart"/>
      <w:r>
        <w:t>Moyses</w:t>
      </w:r>
      <w:proofErr w:type="spellEnd"/>
      <w:r>
        <w:t xml:space="preserve"> neben den </w:t>
      </w:r>
      <w:proofErr w:type="spellStart"/>
      <w:r>
        <w:t>eltisten</w:t>
      </w:r>
      <w:proofErr w:type="spellEnd"/>
      <w:r>
        <w:t xml:space="preserve"> des </w:t>
      </w:r>
      <w:proofErr w:type="spellStart"/>
      <w:r>
        <w:t>volcks</w:t>
      </w:r>
      <w:proofErr w:type="spellEnd"/>
      <w:r>
        <w:t xml:space="preserve"> </w:t>
      </w:r>
      <w:proofErr w:type="spellStart"/>
      <w:r>
        <w:t>Israhel</w:t>
      </w:r>
      <w:proofErr w:type="spellEnd"/>
      <w:r>
        <w:t xml:space="preserve"> / zu dem </w:t>
      </w:r>
      <w:proofErr w:type="spellStart"/>
      <w:r>
        <w:t>Konig</w:t>
      </w:r>
      <w:proofErr w:type="spellEnd"/>
      <w:r>
        <w:t xml:space="preserve"> </w:t>
      </w:r>
      <w:proofErr w:type="spellStart"/>
      <w:r>
        <w:t>Pharaonem</w:t>
      </w:r>
      <w:proofErr w:type="spellEnd"/>
      <w:r>
        <w:t xml:space="preserve"> werben und reden. </w:t>
      </w:r>
    </w:p>
    <w:p w14:paraId="3858E221" w14:textId="77777777" w:rsidR="007A7073" w:rsidRDefault="007A7073" w:rsidP="007A7073">
      <w:pPr>
        <w:pStyle w:val="StandardWeb"/>
      </w:pPr>
      <w:proofErr w:type="spellStart"/>
      <w:r>
        <w:t>Unn</w:t>
      </w:r>
      <w:proofErr w:type="spellEnd"/>
      <w:r>
        <w:t xml:space="preserve"> ist gemein in allen Propheten / wie </w:t>
      </w:r>
      <w:proofErr w:type="spellStart"/>
      <w:r>
        <w:t>got</w:t>
      </w:r>
      <w:proofErr w:type="spellEnd"/>
      <w:r>
        <w:t xml:space="preserve"> Propheten gesendet / und </w:t>
      </w:r>
      <w:proofErr w:type="spellStart"/>
      <w:r>
        <w:t>yen</w:t>
      </w:r>
      <w:proofErr w:type="spellEnd"/>
      <w:r>
        <w:t xml:space="preserve"> </w:t>
      </w:r>
      <w:proofErr w:type="spellStart"/>
      <w:r>
        <w:t>mundtliche</w:t>
      </w:r>
      <w:proofErr w:type="spellEnd"/>
      <w:r>
        <w:t xml:space="preserve"> formen geben hat </w:t>
      </w:r>
      <w:proofErr w:type="spellStart"/>
      <w:r>
        <w:t>tzu</w:t>
      </w:r>
      <w:proofErr w:type="spellEnd"/>
      <w:r>
        <w:t xml:space="preserve"> reden. </w:t>
      </w:r>
    </w:p>
    <w:p w14:paraId="44E7CF46" w14:textId="77777777" w:rsidR="007A7073" w:rsidRDefault="007A7073" w:rsidP="007A7073">
      <w:pPr>
        <w:pStyle w:val="StandardWeb"/>
      </w:pPr>
      <w:r>
        <w:t xml:space="preserve">Christus </w:t>
      </w:r>
      <w:proofErr w:type="spellStart"/>
      <w:r>
        <w:t>hatt</w:t>
      </w:r>
      <w:proofErr w:type="spellEnd"/>
      <w:r>
        <w:t xml:space="preserve"> auch seinen </w:t>
      </w:r>
      <w:proofErr w:type="spellStart"/>
      <w:r>
        <w:t>zwelff</w:t>
      </w:r>
      <w:proofErr w:type="spellEnd"/>
      <w:r>
        <w:t xml:space="preserve"> </w:t>
      </w:r>
      <w:proofErr w:type="spellStart"/>
      <w:r>
        <w:t>botten</w:t>
      </w:r>
      <w:proofErr w:type="spellEnd"/>
      <w:r>
        <w:t xml:space="preserve"> seinen </w:t>
      </w:r>
      <w:proofErr w:type="spellStart"/>
      <w:r>
        <w:t>bevelh</w:t>
      </w:r>
      <w:proofErr w:type="spellEnd"/>
      <w:r>
        <w:t xml:space="preserve"> geben / als er </w:t>
      </w:r>
      <w:proofErr w:type="spellStart"/>
      <w:r>
        <w:t>sy</w:t>
      </w:r>
      <w:proofErr w:type="spellEnd"/>
      <w:r>
        <w:t xml:space="preserve"> zu boten machet / nemlich / das </w:t>
      </w:r>
      <w:proofErr w:type="spellStart"/>
      <w:r>
        <w:t>sy</w:t>
      </w:r>
      <w:proofErr w:type="spellEnd"/>
      <w:r>
        <w:t xml:space="preserve"> das </w:t>
      </w:r>
      <w:proofErr w:type="spellStart"/>
      <w:r>
        <w:t>reych</w:t>
      </w:r>
      <w:proofErr w:type="spellEnd"/>
      <w:r>
        <w:t xml:space="preserve"> </w:t>
      </w:r>
      <w:proofErr w:type="spellStart"/>
      <w:r>
        <w:t>gotis</w:t>
      </w:r>
      <w:proofErr w:type="spellEnd"/>
      <w:r>
        <w:t xml:space="preserve"> und </w:t>
      </w:r>
      <w:proofErr w:type="spellStart"/>
      <w:r>
        <w:t>penitentz</w:t>
      </w:r>
      <w:proofErr w:type="spellEnd"/>
      <w:r>
        <w:t xml:space="preserve"> </w:t>
      </w:r>
      <w:proofErr w:type="spellStart"/>
      <w:r>
        <w:t>solten</w:t>
      </w:r>
      <w:proofErr w:type="spellEnd"/>
      <w:r>
        <w:t xml:space="preserve"> predigen. Vergebung der </w:t>
      </w:r>
      <w:proofErr w:type="spellStart"/>
      <w:r>
        <w:t>sünden</w:t>
      </w:r>
      <w:proofErr w:type="spellEnd"/>
      <w:r>
        <w:t xml:space="preserve"> und ewiges leben in seinem </w:t>
      </w:r>
      <w:proofErr w:type="spellStart"/>
      <w:r>
        <w:t>nhomen</w:t>
      </w:r>
      <w:proofErr w:type="spellEnd"/>
      <w:r>
        <w:t xml:space="preserve"> </w:t>
      </w:r>
      <w:proofErr w:type="spellStart"/>
      <w:r>
        <w:t>verheischen</w:t>
      </w:r>
      <w:proofErr w:type="spellEnd"/>
      <w:r>
        <w:t xml:space="preserve">. In der summa. Das alle </w:t>
      </w:r>
      <w:proofErr w:type="spellStart"/>
      <w:r>
        <w:t>menschen</w:t>
      </w:r>
      <w:proofErr w:type="spellEnd"/>
      <w:r>
        <w:t xml:space="preserve"> / im glauben </w:t>
      </w:r>
      <w:proofErr w:type="spellStart"/>
      <w:r>
        <w:t>tzu</w:t>
      </w:r>
      <w:proofErr w:type="spellEnd"/>
      <w:r>
        <w:t xml:space="preserve"> Christo / selig </w:t>
      </w:r>
      <w:proofErr w:type="spellStart"/>
      <w:r>
        <w:t>solten</w:t>
      </w:r>
      <w:proofErr w:type="spellEnd"/>
      <w:r>
        <w:t xml:space="preserve"> werden </w:t>
      </w:r>
      <w:proofErr w:type="spellStart"/>
      <w:r>
        <w:t>dz</w:t>
      </w:r>
      <w:proofErr w:type="spellEnd"/>
      <w:r>
        <w:t xml:space="preserve"> </w:t>
      </w:r>
      <w:proofErr w:type="spellStart"/>
      <w:r>
        <w:t>yen</w:t>
      </w:r>
      <w:proofErr w:type="spellEnd"/>
      <w:r>
        <w:t xml:space="preserve"> Christus sein </w:t>
      </w:r>
      <w:proofErr w:type="spellStart"/>
      <w:r>
        <w:t>eygen</w:t>
      </w:r>
      <w:proofErr w:type="spellEnd"/>
      <w:r>
        <w:t xml:space="preserve"> </w:t>
      </w:r>
      <w:proofErr w:type="spellStart"/>
      <w:r>
        <w:t>gutheit</w:t>
      </w:r>
      <w:proofErr w:type="spellEnd"/>
      <w:r>
        <w:t xml:space="preserve"> </w:t>
      </w:r>
      <w:proofErr w:type="spellStart"/>
      <w:r>
        <w:t>wil</w:t>
      </w:r>
      <w:proofErr w:type="spellEnd"/>
      <w:r>
        <w:t xml:space="preserve"> </w:t>
      </w:r>
      <w:proofErr w:type="spellStart"/>
      <w:r>
        <w:t>mitteylen</w:t>
      </w:r>
      <w:proofErr w:type="spellEnd"/>
      <w:r>
        <w:t xml:space="preserve"> </w:t>
      </w:r>
      <w:proofErr w:type="spellStart"/>
      <w:r>
        <w:t>unn</w:t>
      </w:r>
      <w:proofErr w:type="spellEnd"/>
      <w:r>
        <w:t xml:space="preserve"> alle </w:t>
      </w:r>
      <w:proofErr w:type="spellStart"/>
      <w:r>
        <w:t>gepresten</w:t>
      </w:r>
      <w:proofErr w:type="spellEnd"/>
      <w:r>
        <w:t xml:space="preserve"> </w:t>
      </w:r>
      <w:proofErr w:type="spellStart"/>
      <w:r>
        <w:t>auff</w:t>
      </w:r>
      <w:proofErr w:type="spellEnd"/>
      <w:r>
        <w:t xml:space="preserve"> sich legen / </w:t>
      </w:r>
      <w:proofErr w:type="spellStart"/>
      <w:r>
        <w:t>unn</w:t>
      </w:r>
      <w:proofErr w:type="spellEnd"/>
      <w:r>
        <w:t xml:space="preserve"> alles </w:t>
      </w:r>
      <w:proofErr w:type="spellStart"/>
      <w:r>
        <w:t>boeß</w:t>
      </w:r>
      <w:proofErr w:type="spellEnd"/>
      <w:r>
        <w:t xml:space="preserve"> sein </w:t>
      </w:r>
      <w:proofErr w:type="spellStart"/>
      <w:r>
        <w:t>eygen</w:t>
      </w:r>
      <w:proofErr w:type="spellEnd"/>
      <w:r>
        <w:t xml:space="preserve"> </w:t>
      </w:r>
      <w:proofErr w:type="spellStart"/>
      <w:r>
        <w:t>wil</w:t>
      </w:r>
      <w:proofErr w:type="spellEnd"/>
      <w:r>
        <w:t xml:space="preserve"> machen / so wir </w:t>
      </w:r>
      <w:proofErr w:type="spellStart"/>
      <w:r>
        <w:t>ym</w:t>
      </w:r>
      <w:proofErr w:type="spellEnd"/>
      <w:r>
        <w:t xml:space="preserve"> glauben. Das </w:t>
      </w:r>
      <w:proofErr w:type="spellStart"/>
      <w:r>
        <w:t>seind</w:t>
      </w:r>
      <w:proofErr w:type="spellEnd"/>
      <w:r>
        <w:t xml:space="preserve"> form und </w:t>
      </w:r>
      <w:proofErr w:type="spellStart"/>
      <w:r>
        <w:t>weyse</w:t>
      </w:r>
      <w:proofErr w:type="spellEnd"/>
      <w:r>
        <w:t xml:space="preserve"> </w:t>
      </w:r>
      <w:proofErr w:type="spellStart"/>
      <w:r>
        <w:t>christlichs</w:t>
      </w:r>
      <w:proofErr w:type="spellEnd"/>
      <w:r>
        <w:t xml:space="preserve"> </w:t>
      </w:r>
      <w:proofErr w:type="spellStart"/>
      <w:r>
        <w:t>bevelhs</w:t>
      </w:r>
      <w:proofErr w:type="spellEnd"/>
      <w:r>
        <w:t xml:space="preserve"> / so er seinen Aposteln geben hat. Lu. ix. </w:t>
      </w:r>
    </w:p>
    <w:p w14:paraId="0C078E9E" w14:textId="77777777" w:rsidR="007A7073" w:rsidRDefault="007A7073" w:rsidP="007A7073">
      <w:pPr>
        <w:pStyle w:val="StandardWeb"/>
      </w:pPr>
      <w:r>
        <w:t xml:space="preserve">Darnach hat Jesus auch die andern </w:t>
      </w:r>
      <w:proofErr w:type="spellStart"/>
      <w:r>
        <w:t>lxxij</w:t>
      </w:r>
      <w:proofErr w:type="spellEnd"/>
      <w:r>
        <w:t xml:space="preserve">. Junger geschickt / mit </w:t>
      </w:r>
      <w:proofErr w:type="spellStart"/>
      <w:r>
        <w:t>angepundem</w:t>
      </w:r>
      <w:proofErr w:type="spellEnd"/>
      <w:r>
        <w:t xml:space="preserve"> </w:t>
      </w:r>
      <w:proofErr w:type="spellStart"/>
      <w:r>
        <w:t>bevelh</w:t>
      </w:r>
      <w:proofErr w:type="spellEnd"/>
      <w:r>
        <w:t xml:space="preserve"> das </w:t>
      </w:r>
      <w:proofErr w:type="spellStart"/>
      <w:r>
        <w:t>sy</w:t>
      </w:r>
      <w:proofErr w:type="spellEnd"/>
      <w:r>
        <w:t xml:space="preserve"> </w:t>
      </w:r>
      <w:proofErr w:type="spellStart"/>
      <w:r>
        <w:t>gotis</w:t>
      </w:r>
      <w:proofErr w:type="spellEnd"/>
      <w:r>
        <w:t xml:space="preserve"> </w:t>
      </w:r>
      <w:proofErr w:type="spellStart"/>
      <w:r>
        <w:t>reych</w:t>
      </w:r>
      <w:proofErr w:type="spellEnd"/>
      <w:r>
        <w:t xml:space="preserve"> verkündigen </w:t>
      </w:r>
      <w:proofErr w:type="spellStart"/>
      <w:r>
        <w:t>solten</w:t>
      </w:r>
      <w:proofErr w:type="spellEnd"/>
      <w:r>
        <w:t xml:space="preserve"> / wie </w:t>
      </w:r>
      <w:proofErr w:type="spellStart"/>
      <w:r>
        <w:t>obberuert</w:t>
      </w:r>
      <w:proofErr w:type="spellEnd"/>
      <w:r>
        <w:t xml:space="preserve"> ist. Mattheus spricht. </w:t>
      </w:r>
      <w:proofErr w:type="spellStart"/>
      <w:r>
        <w:t>Sy</w:t>
      </w:r>
      <w:proofErr w:type="spellEnd"/>
      <w:r>
        <w:t xml:space="preserve"> </w:t>
      </w:r>
      <w:proofErr w:type="spellStart"/>
      <w:r>
        <w:t>solten</w:t>
      </w:r>
      <w:proofErr w:type="spellEnd"/>
      <w:r>
        <w:t xml:space="preserve"> die Heyden </w:t>
      </w:r>
      <w:proofErr w:type="spellStart"/>
      <w:r>
        <w:t>leren</w:t>
      </w:r>
      <w:proofErr w:type="spellEnd"/>
      <w:r>
        <w:t xml:space="preserve"> / alles zu </w:t>
      </w:r>
      <w:proofErr w:type="spellStart"/>
      <w:r>
        <w:t>bewaren</w:t>
      </w:r>
      <w:proofErr w:type="spellEnd"/>
      <w:r>
        <w:t xml:space="preserve"> das Christus </w:t>
      </w:r>
      <w:proofErr w:type="spellStart"/>
      <w:r>
        <w:t>gebotten</w:t>
      </w:r>
      <w:proofErr w:type="spellEnd"/>
      <w:r>
        <w:t xml:space="preserve"> </w:t>
      </w:r>
      <w:proofErr w:type="spellStart"/>
      <w:r>
        <w:t>het</w:t>
      </w:r>
      <w:proofErr w:type="spellEnd"/>
      <w:r>
        <w:t xml:space="preserve">. Math. ultimo. Marcus </w:t>
      </w:r>
      <w:proofErr w:type="spellStart"/>
      <w:r>
        <w:t>ulti</w:t>
      </w:r>
      <w:proofErr w:type="spellEnd"/>
      <w:r>
        <w:t xml:space="preserve">. saget (ists anders sein </w:t>
      </w:r>
      <w:proofErr w:type="spellStart"/>
      <w:r>
        <w:t>capitel</w:t>
      </w:r>
      <w:proofErr w:type="spellEnd"/>
      <w:r>
        <w:t xml:space="preserve">) das die Junger </w:t>
      </w:r>
      <w:proofErr w:type="spellStart"/>
      <w:r>
        <w:t>dises</w:t>
      </w:r>
      <w:proofErr w:type="spellEnd"/>
      <w:r>
        <w:t xml:space="preserve"> Evangelium </w:t>
      </w:r>
      <w:proofErr w:type="spellStart"/>
      <w:r>
        <w:t>musten</w:t>
      </w:r>
      <w:proofErr w:type="spellEnd"/>
      <w:r>
        <w:t xml:space="preserve"> </w:t>
      </w:r>
      <w:proofErr w:type="spellStart"/>
      <w:r>
        <w:t>verkundigen</w:t>
      </w:r>
      <w:proofErr w:type="spellEnd"/>
      <w:r>
        <w:t xml:space="preserve">. Welcher </w:t>
      </w:r>
      <w:proofErr w:type="spellStart"/>
      <w:r>
        <w:t>getaufft</w:t>
      </w:r>
      <w:proofErr w:type="spellEnd"/>
      <w:r>
        <w:t xml:space="preserve"> ist und glaubt / der </w:t>
      </w:r>
      <w:proofErr w:type="spellStart"/>
      <w:r>
        <w:t>wirt</w:t>
      </w:r>
      <w:proofErr w:type="spellEnd"/>
      <w:r>
        <w:t xml:space="preserve"> selig. Lucas </w:t>
      </w:r>
      <w:proofErr w:type="spellStart"/>
      <w:r>
        <w:t>ulti</w:t>
      </w:r>
      <w:proofErr w:type="spellEnd"/>
      <w:r>
        <w:t xml:space="preserve">. schreibt / das Christus seinen </w:t>
      </w:r>
      <w:proofErr w:type="spellStart"/>
      <w:r>
        <w:t>jungern</w:t>
      </w:r>
      <w:proofErr w:type="spellEnd"/>
      <w:r>
        <w:t xml:space="preserve"> </w:t>
      </w:r>
      <w:proofErr w:type="spellStart"/>
      <w:r>
        <w:t>bevolhen</w:t>
      </w:r>
      <w:proofErr w:type="spellEnd"/>
      <w:r>
        <w:t xml:space="preserve"> hab / </w:t>
      </w:r>
      <w:proofErr w:type="spellStart"/>
      <w:r>
        <w:t>buß</w:t>
      </w:r>
      <w:proofErr w:type="spellEnd"/>
      <w:r>
        <w:t xml:space="preserve"> </w:t>
      </w:r>
      <w:proofErr w:type="spellStart"/>
      <w:r>
        <w:t>unn</w:t>
      </w:r>
      <w:proofErr w:type="spellEnd"/>
      <w:r>
        <w:t xml:space="preserve"> </w:t>
      </w:r>
      <w:proofErr w:type="spellStart"/>
      <w:r>
        <w:t>vergebung</w:t>
      </w:r>
      <w:proofErr w:type="spellEnd"/>
      <w:r>
        <w:t xml:space="preserve"> der </w:t>
      </w:r>
      <w:proofErr w:type="spellStart"/>
      <w:r>
        <w:t>sünden</w:t>
      </w:r>
      <w:proofErr w:type="spellEnd"/>
      <w:r>
        <w:t xml:space="preserve"> zu predigen. Joan. </w:t>
      </w:r>
      <w:proofErr w:type="spellStart"/>
      <w:r>
        <w:t>ulti</w:t>
      </w:r>
      <w:proofErr w:type="spellEnd"/>
      <w:r>
        <w:t xml:space="preserve">. gibt Christus Petro (und in </w:t>
      </w:r>
      <w:proofErr w:type="spellStart"/>
      <w:r>
        <w:t>yem</w:t>
      </w:r>
      <w:proofErr w:type="spellEnd"/>
      <w:r>
        <w:t xml:space="preserve"> allen </w:t>
      </w:r>
      <w:proofErr w:type="spellStart"/>
      <w:r>
        <w:t>Jungern</w:t>
      </w:r>
      <w:proofErr w:type="spellEnd"/>
      <w:r>
        <w:t xml:space="preserve">) </w:t>
      </w:r>
      <w:proofErr w:type="spellStart"/>
      <w:r>
        <w:t>disen</w:t>
      </w:r>
      <w:proofErr w:type="spellEnd"/>
      <w:r>
        <w:t xml:space="preserve"> </w:t>
      </w:r>
      <w:proofErr w:type="spellStart"/>
      <w:r>
        <w:t>bevelh</w:t>
      </w:r>
      <w:proofErr w:type="spellEnd"/>
      <w:r>
        <w:t xml:space="preserve">. </w:t>
      </w:r>
      <w:proofErr w:type="spellStart"/>
      <w:r>
        <w:t>Weyde</w:t>
      </w:r>
      <w:proofErr w:type="spellEnd"/>
      <w:r>
        <w:t xml:space="preserve"> mein </w:t>
      </w:r>
      <w:proofErr w:type="spellStart"/>
      <w:r>
        <w:t>scheflin</w:t>
      </w:r>
      <w:proofErr w:type="spellEnd"/>
      <w:r>
        <w:t xml:space="preserve"> / und macht den selben </w:t>
      </w:r>
      <w:proofErr w:type="spellStart"/>
      <w:r>
        <w:t>befelh</w:t>
      </w:r>
      <w:proofErr w:type="spellEnd"/>
      <w:r>
        <w:t xml:space="preserve"> so groß / das Christus für ein </w:t>
      </w:r>
      <w:proofErr w:type="spellStart"/>
      <w:r>
        <w:t>neyd</w:t>
      </w:r>
      <w:proofErr w:type="spellEnd"/>
      <w:r>
        <w:t xml:space="preserve"> </w:t>
      </w:r>
      <w:proofErr w:type="spellStart"/>
      <w:r>
        <w:t>unn</w:t>
      </w:r>
      <w:proofErr w:type="spellEnd"/>
      <w:r>
        <w:t xml:space="preserve"> </w:t>
      </w:r>
      <w:proofErr w:type="spellStart"/>
      <w:r>
        <w:t>haß</w:t>
      </w:r>
      <w:proofErr w:type="spellEnd"/>
      <w:r>
        <w:t xml:space="preserve"> achtet / so ein junger oder </w:t>
      </w:r>
      <w:proofErr w:type="spellStart"/>
      <w:r>
        <w:t>bott</w:t>
      </w:r>
      <w:proofErr w:type="spellEnd"/>
      <w:r>
        <w:t xml:space="preserve"> Christi / die </w:t>
      </w:r>
      <w:proofErr w:type="spellStart"/>
      <w:r>
        <w:t>scheflin</w:t>
      </w:r>
      <w:proofErr w:type="spellEnd"/>
      <w:r>
        <w:t xml:space="preserve"> oder </w:t>
      </w:r>
      <w:proofErr w:type="spellStart"/>
      <w:r>
        <w:t>lemblin</w:t>
      </w:r>
      <w:proofErr w:type="spellEnd"/>
      <w:r>
        <w:t xml:space="preserve"> Christi </w:t>
      </w:r>
      <w:proofErr w:type="spellStart"/>
      <w:r>
        <w:t>nit</w:t>
      </w:r>
      <w:proofErr w:type="spellEnd"/>
      <w:r>
        <w:t xml:space="preserve"> </w:t>
      </w:r>
      <w:proofErr w:type="spellStart"/>
      <w:r>
        <w:t>weydet</w:t>
      </w:r>
      <w:proofErr w:type="spellEnd"/>
      <w:r>
        <w:t xml:space="preserve"> oder prediget. Damit zeigt Christus an / </w:t>
      </w:r>
      <w:proofErr w:type="spellStart"/>
      <w:r>
        <w:t>dz</w:t>
      </w:r>
      <w:proofErr w:type="spellEnd"/>
      <w:r>
        <w:t xml:space="preserve"> </w:t>
      </w:r>
      <w:proofErr w:type="spellStart"/>
      <w:r>
        <w:t>got</w:t>
      </w:r>
      <w:proofErr w:type="spellEnd"/>
      <w:r>
        <w:t xml:space="preserve"> </w:t>
      </w:r>
      <w:proofErr w:type="spellStart"/>
      <w:r>
        <w:t>vil</w:t>
      </w:r>
      <w:proofErr w:type="spellEnd"/>
      <w:r>
        <w:t xml:space="preserve"> an </w:t>
      </w:r>
      <w:proofErr w:type="spellStart"/>
      <w:r>
        <w:t>verkündigung</w:t>
      </w:r>
      <w:proofErr w:type="spellEnd"/>
      <w:r>
        <w:t xml:space="preserve"> seines </w:t>
      </w:r>
      <w:proofErr w:type="spellStart"/>
      <w:r>
        <w:t>worts</w:t>
      </w:r>
      <w:proofErr w:type="spellEnd"/>
      <w:r>
        <w:t xml:space="preserve"> gelegen ist. Wie ich </w:t>
      </w:r>
      <w:proofErr w:type="spellStart"/>
      <w:r>
        <w:t>offt</w:t>
      </w:r>
      <w:proofErr w:type="spellEnd"/>
      <w:r>
        <w:t xml:space="preserve"> gesagt hab. </w:t>
      </w:r>
      <w:proofErr w:type="spellStart"/>
      <w:r>
        <w:t>dz</w:t>
      </w:r>
      <w:proofErr w:type="spellEnd"/>
      <w:r>
        <w:t xml:space="preserve"> wir </w:t>
      </w:r>
      <w:proofErr w:type="spellStart"/>
      <w:r>
        <w:t>got</w:t>
      </w:r>
      <w:proofErr w:type="spellEnd"/>
      <w:r>
        <w:t xml:space="preserve"> </w:t>
      </w:r>
      <w:proofErr w:type="spellStart"/>
      <w:r>
        <w:t>schmehen</w:t>
      </w:r>
      <w:proofErr w:type="spellEnd"/>
      <w:r>
        <w:t xml:space="preserve"> </w:t>
      </w:r>
      <w:proofErr w:type="spellStart"/>
      <w:r>
        <w:t>unn</w:t>
      </w:r>
      <w:proofErr w:type="spellEnd"/>
      <w:r>
        <w:t xml:space="preserve"> </w:t>
      </w:r>
      <w:proofErr w:type="spellStart"/>
      <w:r>
        <w:t>lestern</w:t>
      </w:r>
      <w:proofErr w:type="spellEnd"/>
      <w:r>
        <w:t xml:space="preserve"> / wann wir seine </w:t>
      </w:r>
      <w:proofErr w:type="spellStart"/>
      <w:r>
        <w:t>wort</w:t>
      </w:r>
      <w:proofErr w:type="spellEnd"/>
      <w:r>
        <w:t xml:space="preserve"> </w:t>
      </w:r>
      <w:proofErr w:type="spellStart"/>
      <w:r>
        <w:t>nit</w:t>
      </w:r>
      <w:proofErr w:type="spellEnd"/>
      <w:r>
        <w:t xml:space="preserve"> </w:t>
      </w:r>
      <w:proofErr w:type="spellStart"/>
      <w:r>
        <w:t>wol</w:t>
      </w:r>
      <w:proofErr w:type="spellEnd"/>
      <w:r>
        <w:t xml:space="preserve"> achten. Nun habt </w:t>
      </w:r>
      <w:proofErr w:type="spellStart"/>
      <w:r>
        <w:t>ir</w:t>
      </w:r>
      <w:proofErr w:type="spellEnd"/>
      <w:r>
        <w:t xml:space="preserve"> </w:t>
      </w:r>
      <w:proofErr w:type="spellStart"/>
      <w:r>
        <w:t>gehoert</w:t>
      </w:r>
      <w:proofErr w:type="spellEnd"/>
      <w:r>
        <w:t xml:space="preserve"> </w:t>
      </w:r>
      <w:proofErr w:type="spellStart"/>
      <w:r>
        <w:t>dz</w:t>
      </w:r>
      <w:proofErr w:type="spellEnd"/>
      <w:r>
        <w:t xml:space="preserve"> al </w:t>
      </w:r>
      <w:proofErr w:type="spellStart"/>
      <w:r>
        <w:t>apostel</w:t>
      </w:r>
      <w:proofErr w:type="spellEnd"/>
      <w:r>
        <w:t xml:space="preserve"> </w:t>
      </w:r>
      <w:proofErr w:type="spellStart"/>
      <w:r>
        <w:t>unn</w:t>
      </w:r>
      <w:proofErr w:type="spellEnd"/>
      <w:r>
        <w:t xml:space="preserve"> junger Christi (so das </w:t>
      </w:r>
      <w:proofErr w:type="spellStart"/>
      <w:r>
        <w:t>wort</w:t>
      </w:r>
      <w:proofErr w:type="spellEnd"/>
      <w:r>
        <w:t xml:space="preserve"> </w:t>
      </w:r>
      <w:proofErr w:type="spellStart"/>
      <w:r>
        <w:t>gotis</w:t>
      </w:r>
      <w:proofErr w:type="spellEnd"/>
      <w:r>
        <w:t xml:space="preserve"> </w:t>
      </w:r>
      <w:proofErr w:type="spellStart"/>
      <w:r>
        <w:t>leren</w:t>
      </w:r>
      <w:proofErr w:type="spellEnd"/>
      <w:r>
        <w:t xml:space="preserve">) </w:t>
      </w:r>
      <w:proofErr w:type="spellStart"/>
      <w:r>
        <w:t>goetlich</w:t>
      </w:r>
      <w:proofErr w:type="spellEnd"/>
      <w:r>
        <w:t xml:space="preserve"> boten </w:t>
      </w:r>
      <w:proofErr w:type="spellStart"/>
      <w:r>
        <w:t>seind</w:t>
      </w:r>
      <w:proofErr w:type="spellEnd"/>
      <w:r>
        <w:t xml:space="preserve">. </w:t>
      </w:r>
    </w:p>
    <w:p w14:paraId="18F7033D" w14:textId="77777777" w:rsidR="007A7073" w:rsidRDefault="007A7073" w:rsidP="007A7073">
      <w:pPr>
        <w:pStyle w:val="StandardWeb"/>
      </w:pPr>
      <w:r>
        <w:t xml:space="preserve">Und </w:t>
      </w:r>
      <w:proofErr w:type="spellStart"/>
      <w:r>
        <w:t>solten</w:t>
      </w:r>
      <w:proofErr w:type="spellEnd"/>
      <w:r>
        <w:t xml:space="preserve"> sich alle </w:t>
      </w:r>
      <w:proofErr w:type="spellStart"/>
      <w:r>
        <w:t>haußveter</w:t>
      </w:r>
      <w:proofErr w:type="spellEnd"/>
      <w:r>
        <w:t xml:space="preserve"> ernstlich </w:t>
      </w:r>
      <w:proofErr w:type="spellStart"/>
      <w:r>
        <w:t>befleyssen</w:t>
      </w:r>
      <w:proofErr w:type="spellEnd"/>
      <w:r>
        <w:t xml:space="preserve"> / das </w:t>
      </w:r>
      <w:proofErr w:type="spellStart"/>
      <w:r>
        <w:t>wort</w:t>
      </w:r>
      <w:proofErr w:type="spellEnd"/>
      <w:r>
        <w:t xml:space="preserve"> </w:t>
      </w:r>
      <w:proofErr w:type="spellStart"/>
      <w:r>
        <w:t>gotis</w:t>
      </w:r>
      <w:proofErr w:type="spellEnd"/>
      <w:r>
        <w:t xml:space="preserve"> also zu lernen / das </w:t>
      </w:r>
      <w:proofErr w:type="spellStart"/>
      <w:r>
        <w:t>sy</w:t>
      </w:r>
      <w:proofErr w:type="spellEnd"/>
      <w:r>
        <w:t xml:space="preserve"> </w:t>
      </w:r>
      <w:proofErr w:type="spellStart"/>
      <w:r>
        <w:t>widerumb</w:t>
      </w:r>
      <w:proofErr w:type="spellEnd"/>
      <w:r>
        <w:t xml:space="preserve"> </w:t>
      </w:r>
      <w:proofErr w:type="spellStart"/>
      <w:r>
        <w:t>ire</w:t>
      </w:r>
      <w:proofErr w:type="spellEnd"/>
      <w:r>
        <w:t xml:space="preserve"> </w:t>
      </w:r>
      <w:proofErr w:type="spellStart"/>
      <w:r>
        <w:t>kinder</w:t>
      </w:r>
      <w:proofErr w:type="spellEnd"/>
      <w:r>
        <w:t xml:space="preserve"> </w:t>
      </w:r>
      <w:proofErr w:type="spellStart"/>
      <w:r>
        <w:t>leren</w:t>
      </w:r>
      <w:proofErr w:type="spellEnd"/>
      <w:r>
        <w:t xml:space="preserve"> </w:t>
      </w:r>
      <w:proofErr w:type="spellStart"/>
      <w:r>
        <w:t>moechten</w:t>
      </w:r>
      <w:proofErr w:type="spellEnd"/>
      <w:r>
        <w:t xml:space="preserve"> / wie ich vorgestern gesagt hab / </w:t>
      </w:r>
      <w:proofErr w:type="spellStart"/>
      <w:r>
        <w:t>Dartzu</w:t>
      </w:r>
      <w:proofErr w:type="spellEnd"/>
      <w:r>
        <w:t xml:space="preserve"> dienet das Christus alle seine Aposteln / und die </w:t>
      </w:r>
      <w:proofErr w:type="spellStart"/>
      <w:r>
        <w:t>lxxij</w:t>
      </w:r>
      <w:proofErr w:type="spellEnd"/>
      <w:r>
        <w:t xml:space="preserve">. junger zu seinen </w:t>
      </w:r>
      <w:proofErr w:type="spellStart"/>
      <w:r>
        <w:t>botten</w:t>
      </w:r>
      <w:proofErr w:type="spellEnd"/>
      <w:r>
        <w:t xml:space="preserve"> gemacht / und mit dem </w:t>
      </w:r>
      <w:proofErr w:type="spellStart"/>
      <w:r>
        <w:t>bevelh</w:t>
      </w:r>
      <w:proofErr w:type="spellEnd"/>
      <w:r>
        <w:t xml:space="preserve"> / </w:t>
      </w:r>
      <w:proofErr w:type="spellStart"/>
      <w:r>
        <w:t>gottis</w:t>
      </w:r>
      <w:proofErr w:type="spellEnd"/>
      <w:r>
        <w:t xml:space="preserve"> </w:t>
      </w:r>
      <w:proofErr w:type="spellStart"/>
      <w:r>
        <w:t>wort</w:t>
      </w:r>
      <w:proofErr w:type="spellEnd"/>
      <w:r>
        <w:t xml:space="preserve"> </w:t>
      </w:r>
      <w:proofErr w:type="spellStart"/>
      <w:r>
        <w:t>zuverkündigen</w:t>
      </w:r>
      <w:proofErr w:type="spellEnd"/>
      <w:r>
        <w:t xml:space="preserve"> / geschickt hat. Also werden Apostel / boten / und </w:t>
      </w:r>
      <w:proofErr w:type="spellStart"/>
      <w:r>
        <w:t>seind</w:t>
      </w:r>
      <w:proofErr w:type="spellEnd"/>
      <w:r>
        <w:t xml:space="preserve"> nichts anders dann boten </w:t>
      </w:r>
      <w:proofErr w:type="spellStart"/>
      <w:r>
        <w:t>gotisl</w:t>
      </w:r>
      <w:proofErr w:type="spellEnd"/>
      <w:r>
        <w:t xml:space="preserve">. Die </w:t>
      </w:r>
      <w:proofErr w:type="spellStart"/>
      <w:r>
        <w:t>hebraisch</w:t>
      </w:r>
      <w:proofErr w:type="spellEnd"/>
      <w:r>
        <w:t xml:space="preserve"> </w:t>
      </w:r>
      <w:proofErr w:type="spellStart"/>
      <w:r>
        <w:t>Malachim</w:t>
      </w:r>
      <w:proofErr w:type="spellEnd"/>
      <w:r>
        <w:t xml:space="preserve"> </w:t>
      </w:r>
      <w:proofErr w:type="spellStart"/>
      <w:r>
        <w:t>heyssen</w:t>
      </w:r>
      <w:proofErr w:type="spellEnd"/>
      <w:r>
        <w:t xml:space="preserve">. </w:t>
      </w:r>
    </w:p>
    <w:p w14:paraId="57440BB5" w14:textId="77777777" w:rsidR="007A7073" w:rsidRDefault="007A7073" w:rsidP="007A7073">
      <w:pPr>
        <w:pStyle w:val="StandardWeb"/>
      </w:pPr>
      <w:proofErr w:type="spellStart"/>
      <w:r>
        <w:t>Darab</w:t>
      </w:r>
      <w:proofErr w:type="spellEnd"/>
      <w:r>
        <w:t xml:space="preserve"> </w:t>
      </w:r>
      <w:proofErr w:type="spellStart"/>
      <w:r>
        <w:t>sol</w:t>
      </w:r>
      <w:proofErr w:type="spellEnd"/>
      <w:r>
        <w:t xml:space="preserve"> </w:t>
      </w:r>
      <w:proofErr w:type="spellStart"/>
      <w:r>
        <w:t>yderman</w:t>
      </w:r>
      <w:proofErr w:type="spellEnd"/>
      <w:r>
        <w:t xml:space="preserve"> betrachten / das </w:t>
      </w:r>
      <w:proofErr w:type="spellStart"/>
      <w:r>
        <w:t>erdicht</w:t>
      </w:r>
      <w:proofErr w:type="spellEnd"/>
      <w:r>
        <w:t xml:space="preserve"> </w:t>
      </w:r>
      <w:proofErr w:type="spellStart"/>
      <w:r>
        <w:t>unn</w:t>
      </w:r>
      <w:proofErr w:type="spellEnd"/>
      <w:r>
        <w:t xml:space="preserve"> erlogen </w:t>
      </w:r>
      <w:proofErr w:type="spellStart"/>
      <w:r>
        <w:t>woertlin</w:t>
      </w:r>
      <w:proofErr w:type="spellEnd"/>
      <w:r>
        <w:t xml:space="preserve">. Vicarius. Welches </w:t>
      </w:r>
      <w:proofErr w:type="spellStart"/>
      <w:r>
        <w:t>Bepst</w:t>
      </w:r>
      <w:proofErr w:type="spellEnd"/>
      <w:r>
        <w:t xml:space="preserve"> </w:t>
      </w:r>
      <w:proofErr w:type="spellStart"/>
      <w:r>
        <w:t>erdicht</w:t>
      </w:r>
      <w:proofErr w:type="spellEnd"/>
      <w:r>
        <w:t xml:space="preserve"> haben / </w:t>
      </w:r>
      <w:proofErr w:type="spellStart"/>
      <w:r>
        <w:t>unn</w:t>
      </w:r>
      <w:proofErr w:type="spellEnd"/>
      <w:r>
        <w:t xml:space="preserve"> </w:t>
      </w:r>
      <w:proofErr w:type="spellStart"/>
      <w:r>
        <w:t>kunden</w:t>
      </w:r>
      <w:proofErr w:type="spellEnd"/>
      <w:r>
        <w:t xml:space="preserve"> </w:t>
      </w:r>
      <w:proofErr w:type="spellStart"/>
      <w:r>
        <w:t>nymer</w:t>
      </w:r>
      <w:proofErr w:type="spellEnd"/>
      <w:r>
        <w:t xml:space="preserve"> </w:t>
      </w:r>
      <w:proofErr w:type="spellStart"/>
      <w:r>
        <w:t>mher</w:t>
      </w:r>
      <w:proofErr w:type="spellEnd"/>
      <w:r>
        <w:t xml:space="preserve"> in </w:t>
      </w:r>
      <w:proofErr w:type="spellStart"/>
      <w:r>
        <w:t>gotlichem</w:t>
      </w:r>
      <w:proofErr w:type="spellEnd"/>
      <w:r>
        <w:t xml:space="preserve"> </w:t>
      </w:r>
      <w:proofErr w:type="spellStart"/>
      <w:r>
        <w:t>bevelh</w:t>
      </w:r>
      <w:proofErr w:type="spellEnd"/>
      <w:r>
        <w:t xml:space="preserve"> </w:t>
      </w:r>
      <w:proofErr w:type="spellStart"/>
      <w:r>
        <w:t>anzeygen</w:t>
      </w:r>
      <w:proofErr w:type="spellEnd"/>
      <w:r>
        <w:t xml:space="preserve"> / das </w:t>
      </w:r>
      <w:proofErr w:type="spellStart"/>
      <w:r>
        <w:t>sy</w:t>
      </w:r>
      <w:proofErr w:type="spellEnd"/>
      <w:r>
        <w:t xml:space="preserve"> </w:t>
      </w:r>
      <w:proofErr w:type="spellStart"/>
      <w:r>
        <w:t>stathalter</w:t>
      </w:r>
      <w:proofErr w:type="spellEnd"/>
      <w:r>
        <w:t xml:space="preserve"> oder </w:t>
      </w:r>
      <w:proofErr w:type="spellStart"/>
      <w:r>
        <w:t>vicarien</w:t>
      </w:r>
      <w:proofErr w:type="spellEnd"/>
      <w:r>
        <w:t xml:space="preserve"> </w:t>
      </w:r>
      <w:proofErr w:type="spellStart"/>
      <w:r>
        <w:t>gottis</w:t>
      </w:r>
      <w:proofErr w:type="spellEnd"/>
      <w:r>
        <w:t xml:space="preserve"> </w:t>
      </w:r>
      <w:proofErr w:type="spellStart"/>
      <w:r>
        <w:t>seind</w:t>
      </w:r>
      <w:proofErr w:type="spellEnd"/>
      <w:r>
        <w:t xml:space="preserve">. Wenn </w:t>
      </w:r>
      <w:proofErr w:type="spellStart"/>
      <w:r>
        <w:t>sy</w:t>
      </w:r>
      <w:proofErr w:type="spellEnd"/>
      <w:r>
        <w:t xml:space="preserve"> </w:t>
      </w:r>
      <w:proofErr w:type="spellStart"/>
      <w:r>
        <w:t>gottis</w:t>
      </w:r>
      <w:proofErr w:type="spellEnd"/>
      <w:r>
        <w:t xml:space="preserve"> </w:t>
      </w:r>
      <w:proofErr w:type="spellStart"/>
      <w:r>
        <w:t>wort</w:t>
      </w:r>
      <w:proofErr w:type="spellEnd"/>
      <w:r>
        <w:t xml:space="preserve"> </w:t>
      </w:r>
      <w:proofErr w:type="spellStart"/>
      <w:r>
        <w:t>predigeten</w:t>
      </w:r>
      <w:proofErr w:type="spellEnd"/>
      <w:r>
        <w:t xml:space="preserve"> und </w:t>
      </w:r>
      <w:proofErr w:type="spellStart"/>
      <w:r>
        <w:t>lerten</w:t>
      </w:r>
      <w:proofErr w:type="spellEnd"/>
      <w:r>
        <w:t xml:space="preserve"> das </w:t>
      </w:r>
      <w:proofErr w:type="spellStart"/>
      <w:r>
        <w:t>selb</w:t>
      </w:r>
      <w:proofErr w:type="spellEnd"/>
      <w:r>
        <w:t xml:space="preserve"> </w:t>
      </w:r>
      <w:proofErr w:type="spellStart"/>
      <w:r>
        <w:t>reynigklich</w:t>
      </w:r>
      <w:proofErr w:type="spellEnd"/>
      <w:r>
        <w:t xml:space="preserve"> on </w:t>
      </w:r>
      <w:proofErr w:type="spellStart"/>
      <w:r>
        <w:t>zusatz</w:t>
      </w:r>
      <w:proofErr w:type="spellEnd"/>
      <w:r>
        <w:t xml:space="preserve"> und </w:t>
      </w:r>
      <w:proofErr w:type="spellStart"/>
      <w:r>
        <w:t>einmischung</w:t>
      </w:r>
      <w:proofErr w:type="spellEnd"/>
      <w:r>
        <w:t xml:space="preserve"> </w:t>
      </w:r>
      <w:proofErr w:type="spellStart"/>
      <w:r>
        <w:t>irer</w:t>
      </w:r>
      <w:proofErr w:type="spellEnd"/>
      <w:r>
        <w:t xml:space="preserve"> </w:t>
      </w:r>
      <w:proofErr w:type="spellStart"/>
      <w:r>
        <w:t>dreber</w:t>
      </w:r>
      <w:proofErr w:type="spellEnd"/>
      <w:r>
        <w:t xml:space="preserve"> / so </w:t>
      </w:r>
      <w:proofErr w:type="spellStart"/>
      <w:r>
        <w:t>weren</w:t>
      </w:r>
      <w:proofErr w:type="spellEnd"/>
      <w:r>
        <w:t xml:space="preserve"> </w:t>
      </w:r>
      <w:proofErr w:type="spellStart"/>
      <w:r>
        <w:t>sy</w:t>
      </w:r>
      <w:proofErr w:type="spellEnd"/>
      <w:r>
        <w:t xml:space="preserve"> </w:t>
      </w:r>
      <w:proofErr w:type="spellStart"/>
      <w:r>
        <w:t>gottis</w:t>
      </w:r>
      <w:proofErr w:type="spellEnd"/>
      <w:r>
        <w:t xml:space="preserve"> </w:t>
      </w:r>
      <w:proofErr w:type="spellStart"/>
      <w:r>
        <w:t>botten</w:t>
      </w:r>
      <w:proofErr w:type="spellEnd"/>
      <w:r>
        <w:t xml:space="preserve"> / und mit nichten </w:t>
      </w:r>
      <w:proofErr w:type="spellStart"/>
      <w:r>
        <w:t>gottis</w:t>
      </w:r>
      <w:proofErr w:type="spellEnd"/>
      <w:r>
        <w:t xml:space="preserve"> </w:t>
      </w:r>
      <w:proofErr w:type="spellStart"/>
      <w:r>
        <w:t>vicarien</w:t>
      </w:r>
      <w:proofErr w:type="spellEnd"/>
      <w:r>
        <w:t xml:space="preserve"> oder </w:t>
      </w:r>
      <w:proofErr w:type="spellStart"/>
      <w:r>
        <w:t>stathalter</w:t>
      </w:r>
      <w:proofErr w:type="spellEnd"/>
      <w:r>
        <w:t xml:space="preserve">. Aber </w:t>
      </w:r>
      <w:proofErr w:type="spellStart"/>
      <w:r>
        <w:t>sy</w:t>
      </w:r>
      <w:proofErr w:type="spellEnd"/>
      <w:r>
        <w:t xml:space="preserve"> </w:t>
      </w:r>
      <w:proofErr w:type="spellStart"/>
      <w:r>
        <w:t>seind</w:t>
      </w:r>
      <w:proofErr w:type="spellEnd"/>
      <w:r>
        <w:t xml:space="preserve"> </w:t>
      </w:r>
      <w:proofErr w:type="spellStart"/>
      <w:r>
        <w:t>billicher</w:t>
      </w:r>
      <w:proofErr w:type="spellEnd"/>
      <w:r>
        <w:t xml:space="preserve"> </w:t>
      </w:r>
      <w:proofErr w:type="spellStart"/>
      <w:r>
        <w:t>verbotter</w:t>
      </w:r>
      <w:proofErr w:type="spellEnd"/>
      <w:r>
        <w:t xml:space="preserve"> </w:t>
      </w:r>
      <w:proofErr w:type="spellStart"/>
      <w:r>
        <w:t>gottis</w:t>
      </w:r>
      <w:proofErr w:type="spellEnd"/>
      <w:r>
        <w:t xml:space="preserve"> </w:t>
      </w:r>
      <w:proofErr w:type="spellStart"/>
      <w:r>
        <w:t>wort</w:t>
      </w:r>
      <w:proofErr w:type="spellEnd"/>
      <w:r>
        <w:t xml:space="preserve"> </w:t>
      </w:r>
      <w:proofErr w:type="spellStart"/>
      <w:r>
        <w:t>zunennen</w:t>
      </w:r>
      <w:proofErr w:type="spellEnd"/>
      <w:r>
        <w:t xml:space="preserve"> / dann </w:t>
      </w:r>
      <w:proofErr w:type="spellStart"/>
      <w:r>
        <w:t>botten</w:t>
      </w:r>
      <w:proofErr w:type="spellEnd"/>
      <w:r>
        <w:t xml:space="preserve">. </w:t>
      </w:r>
      <w:proofErr w:type="spellStart"/>
      <w:r>
        <w:t>Ursach</w:t>
      </w:r>
      <w:proofErr w:type="spellEnd"/>
      <w:r>
        <w:t xml:space="preserve">. Wir </w:t>
      </w:r>
      <w:proofErr w:type="spellStart"/>
      <w:r>
        <w:t>habne</w:t>
      </w:r>
      <w:proofErr w:type="spellEnd"/>
      <w:r>
        <w:t xml:space="preserve"> kein </w:t>
      </w:r>
      <w:proofErr w:type="spellStart"/>
      <w:r>
        <w:t>hefftigere</w:t>
      </w:r>
      <w:proofErr w:type="spellEnd"/>
      <w:r>
        <w:t xml:space="preserve"> und </w:t>
      </w:r>
      <w:proofErr w:type="spellStart"/>
      <w:r>
        <w:t>gifftigere</w:t>
      </w:r>
      <w:proofErr w:type="spellEnd"/>
      <w:r>
        <w:t xml:space="preserve"> feind des </w:t>
      </w:r>
      <w:proofErr w:type="spellStart"/>
      <w:r>
        <w:t>heyligen</w:t>
      </w:r>
      <w:proofErr w:type="spellEnd"/>
      <w:r>
        <w:t xml:space="preserve"> </w:t>
      </w:r>
      <w:proofErr w:type="spellStart"/>
      <w:r>
        <w:t>Evangelij</w:t>
      </w:r>
      <w:proofErr w:type="spellEnd"/>
      <w:r>
        <w:t xml:space="preserve"> / dann </w:t>
      </w:r>
      <w:proofErr w:type="spellStart"/>
      <w:r>
        <w:t>Bepst</w:t>
      </w:r>
      <w:proofErr w:type="spellEnd"/>
      <w:r>
        <w:t xml:space="preserve"> / </w:t>
      </w:r>
      <w:proofErr w:type="spellStart"/>
      <w:r>
        <w:t>Cardinel</w:t>
      </w:r>
      <w:proofErr w:type="spellEnd"/>
      <w:r>
        <w:t xml:space="preserve"> / Bischoff. Pfaffen und </w:t>
      </w:r>
      <w:proofErr w:type="spellStart"/>
      <w:r>
        <w:t>münch</w:t>
      </w:r>
      <w:proofErr w:type="spellEnd"/>
      <w:r>
        <w:t xml:space="preserve">. Hat </w:t>
      </w:r>
      <w:proofErr w:type="spellStart"/>
      <w:r>
        <w:t>nit</w:t>
      </w:r>
      <w:proofErr w:type="spellEnd"/>
      <w:r>
        <w:t xml:space="preserve"> Bapst Alexander der </w:t>
      </w:r>
      <w:proofErr w:type="spellStart"/>
      <w:r>
        <w:t>drit</w:t>
      </w:r>
      <w:proofErr w:type="spellEnd"/>
      <w:r>
        <w:t xml:space="preserve"> </w:t>
      </w:r>
      <w:proofErr w:type="spellStart"/>
      <w:r>
        <w:t>ongeverlich</w:t>
      </w:r>
      <w:proofErr w:type="spellEnd"/>
      <w:r>
        <w:t xml:space="preserve"> / den Leyen verboten </w:t>
      </w:r>
      <w:proofErr w:type="spellStart"/>
      <w:r>
        <w:t>gotliches</w:t>
      </w:r>
      <w:proofErr w:type="spellEnd"/>
      <w:r>
        <w:t xml:space="preserve"> </w:t>
      </w:r>
      <w:proofErr w:type="spellStart"/>
      <w:r>
        <w:t>wort</w:t>
      </w:r>
      <w:proofErr w:type="spellEnd"/>
      <w:r>
        <w:t xml:space="preserve"> / wann er </w:t>
      </w:r>
      <w:proofErr w:type="spellStart"/>
      <w:r>
        <w:t>ien</w:t>
      </w:r>
      <w:proofErr w:type="spellEnd"/>
      <w:r>
        <w:t xml:space="preserve"> </w:t>
      </w:r>
      <w:proofErr w:type="spellStart"/>
      <w:r>
        <w:t>disputation</w:t>
      </w:r>
      <w:proofErr w:type="spellEnd"/>
      <w:r>
        <w:t xml:space="preserve"> </w:t>
      </w:r>
      <w:proofErr w:type="spellStart"/>
      <w:r>
        <w:t>unn</w:t>
      </w:r>
      <w:proofErr w:type="spellEnd"/>
      <w:r>
        <w:t xml:space="preserve"> gegen </w:t>
      </w:r>
      <w:proofErr w:type="spellStart"/>
      <w:r>
        <w:t>red</w:t>
      </w:r>
      <w:proofErr w:type="spellEnd"/>
      <w:r>
        <w:t xml:space="preserve"> in dem </w:t>
      </w:r>
      <w:proofErr w:type="spellStart"/>
      <w:r>
        <w:t>wort</w:t>
      </w:r>
      <w:proofErr w:type="spellEnd"/>
      <w:r>
        <w:t xml:space="preserve"> </w:t>
      </w:r>
      <w:proofErr w:type="spellStart"/>
      <w:r>
        <w:t>gotis</w:t>
      </w:r>
      <w:proofErr w:type="spellEnd"/>
      <w:r>
        <w:t xml:space="preserve"> verboten hat? Haben </w:t>
      </w:r>
      <w:proofErr w:type="spellStart"/>
      <w:r>
        <w:t>nit</w:t>
      </w:r>
      <w:proofErr w:type="spellEnd"/>
      <w:r>
        <w:t xml:space="preserve"> </w:t>
      </w:r>
      <w:proofErr w:type="spellStart"/>
      <w:r>
        <w:t>Bepst</w:t>
      </w:r>
      <w:proofErr w:type="spellEnd"/>
      <w:r>
        <w:t xml:space="preserve"> </w:t>
      </w:r>
      <w:proofErr w:type="spellStart"/>
      <w:r>
        <w:t>Cardinel</w:t>
      </w:r>
      <w:proofErr w:type="spellEnd"/>
      <w:r>
        <w:t xml:space="preserve"> Bischoff </w:t>
      </w:r>
      <w:proofErr w:type="spellStart"/>
      <w:r>
        <w:t>pfaffen</w:t>
      </w:r>
      <w:proofErr w:type="spellEnd"/>
      <w:r>
        <w:t xml:space="preserve"> </w:t>
      </w:r>
      <w:proofErr w:type="spellStart"/>
      <w:r>
        <w:t>unn</w:t>
      </w:r>
      <w:proofErr w:type="spellEnd"/>
      <w:r>
        <w:t xml:space="preserve"> </w:t>
      </w:r>
      <w:proofErr w:type="spellStart"/>
      <w:r>
        <w:t>münch</w:t>
      </w:r>
      <w:proofErr w:type="spellEnd"/>
      <w:r>
        <w:t xml:space="preserve"> dem </w:t>
      </w:r>
      <w:proofErr w:type="spellStart"/>
      <w:r>
        <w:t>wort</w:t>
      </w:r>
      <w:proofErr w:type="spellEnd"/>
      <w:r>
        <w:t xml:space="preserve"> </w:t>
      </w:r>
      <w:proofErr w:type="spellStart"/>
      <w:r>
        <w:t>gotis</w:t>
      </w:r>
      <w:proofErr w:type="spellEnd"/>
      <w:r>
        <w:t xml:space="preserve"> den </w:t>
      </w:r>
      <w:proofErr w:type="spellStart"/>
      <w:r>
        <w:t>grosten</w:t>
      </w:r>
      <w:proofErr w:type="spellEnd"/>
      <w:r>
        <w:t xml:space="preserve"> stoß </w:t>
      </w:r>
      <w:proofErr w:type="spellStart"/>
      <w:r>
        <w:t>gethon</w:t>
      </w:r>
      <w:proofErr w:type="spellEnd"/>
      <w:r>
        <w:t xml:space="preserve">? </w:t>
      </w:r>
      <w:proofErr w:type="spellStart"/>
      <w:r>
        <w:t>Sy</w:t>
      </w:r>
      <w:proofErr w:type="spellEnd"/>
      <w:r>
        <w:t xml:space="preserve"> </w:t>
      </w:r>
      <w:proofErr w:type="spellStart"/>
      <w:r>
        <w:t>seind</w:t>
      </w:r>
      <w:proofErr w:type="spellEnd"/>
      <w:r>
        <w:t xml:space="preserve"> </w:t>
      </w:r>
      <w:proofErr w:type="spellStart"/>
      <w:r>
        <w:t>erger</w:t>
      </w:r>
      <w:proofErr w:type="spellEnd"/>
      <w:r>
        <w:t xml:space="preserve"> dann Heyden und fechten </w:t>
      </w:r>
      <w:proofErr w:type="spellStart"/>
      <w:r>
        <w:t>offenlich</w:t>
      </w:r>
      <w:proofErr w:type="spellEnd"/>
      <w:r>
        <w:t xml:space="preserve"> wider </w:t>
      </w:r>
      <w:proofErr w:type="spellStart"/>
      <w:r>
        <w:t>gottis</w:t>
      </w:r>
      <w:proofErr w:type="spellEnd"/>
      <w:r>
        <w:t xml:space="preserve"> </w:t>
      </w:r>
      <w:proofErr w:type="spellStart"/>
      <w:r>
        <w:t>wort</w:t>
      </w:r>
      <w:proofErr w:type="spellEnd"/>
      <w:r>
        <w:t xml:space="preserve"> / </w:t>
      </w:r>
      <w:proofErr w:type="spellStart"/>
      <w:r>
        <w:t>udn</w:t>
      </w:r>
      <w:proofErr w:type="spellEnd"/>
      <w:r>
        <w:t xml:space="preserve"> </w:t>
      </w:r>
      <w:proofErr w:type="spellStart"/>
      <w:r>
        <w:t>wellens</w:t>
      </w:r>
      <w:proofErr w:type="spellEnd"/>
      <w:r>
        <w:t xml:space="preserve"> doch kein </w:t>
      </w:r>
      <w:proofErr w:type="spellStart"/>
      <w:r>
        <w:t>wort</w:t>
      </w:r>
      <w:proofErr w:type="spellEnd"/>
      <w:r>
        <w:t xml:space="preserve"> haben. Billich </w:t>
      </w:r>
      <w:proofErr w:type="spellStart"/>
      <w:r>
        <w:t>seind</w:t>
      </w:r>
      <w:proofErr w:type="spellEnd"/>
      <w:r>
        <w:t xml:space="preserve"> </w:t>
      </w:r>
      <w:proofErr w:type="spellStart"/>
      <w:r>
        <w:t>sy</w:t>
      </w:r>
      <w:proofErr w:type="spellEnd"/>
      <w:r>
        <w:t xml:space="preserve"> </w:t>
      </w:r>
      <w:proofErr w:type="spellStart"/>
      <w:r>
        <w:t>nit</w:t>
      </w:r>
      <w:proofErr w:type="spellEnd"/>
      <w:r>
        <w:t xml:space="preserve"> boten (so </w:t>
      </w:r>
      <w:proofErr w:type="spellStart"/>
      <w:r>
        <w:t>gotis</w:t>
      </w:r>
      <w:proofErr w:type="spellEnd"/>
      <w:r>
        <w:t xml:space="preserve"> </w:t>
      </w:r>
      <w:proofErr w:type="spellStart"/>
      <w:r>
        <w:t>wort</w:t>
      </w:r>
      <w:proofErr w:type="spellEnd"/>
      <w:r>
        <w:t xml:space="preserve"> verkündigen) sondern </w:t>
      </w:r>
      <w:proofErr w:type="spellStart"/>
      <w:r>
        <w:t>verbieter</w:t>
      </w:r>
      <w:proofErr w:type="spellEnd"/>
      <w:r>
        <w:t xml:space="preserve"> und </w:t>
      </w:r>
      <w:proofErr w:type="spellStart"/>
      <w:r>
        <w:t>verwuester</w:t>
      </w:r>
      <w:proofErr w:type="spellEnd"/>
      <w:r>
        <w:t xml:space="preserve">. </w:t>
      </w:r>
    </w:p>
    <w:p w14:paraId="688202B5" w14:textId="77777777" w:rsidR="007A7073" w:rsidRDefault="007A7073" w:rsidP="007A7073">
      <w:pPr>
        <w:pStyle w:val="StandardWeb"/>
      </w:pPr>
      <w:r>
        <w:t xml:space="preserve">Apostel </w:t>
      </w:r>
      <w:proofErr w:type="spellStart"/>
      <w:r>
        <w:t>heyssen</w:t>
      </w:r>
      <w:proofErr w:type="spellEnd"/>
      <w:r>
        <w:t xml:space="preserve"> daher Apostel / das </w:t>
      </w:r>
      <w:proofErr w:type="spellStart"/>
      <w:r>
        <w:t>sy</w:t>
      </w:r>
      <w:proofErr w:type="spellEnd"/>
      <w:r>
        <w:t xml:space="preserve"> </w:t>
      </w:r>
      <w:proofErr w:type="spellStart"/>
      <w:r>
        <w:t>furnhemlich</w:t>
      </w:r>
      <w:proofErr w:type="spellEnd"/>
      <w:r>
        <w:t xml:space="preserve"> </w:t>
      </w:r>
      <w:proofErr w:type="spellStart"/>
      <w:r>
        <w:t>gesendt</w:t>
      </w:r>
      <w:proofErr w:type="spellEnd"/>
      <w:r>
        <w:t xml:space="preserve"> </w:t>
      </w:r>
      <w:proofErr w:type="spellStart"/>
      <w:r>
        <w:t>seind</w:t>
      </w:r>
      <w:proofErr w:type="spellEnd"/>
      <w:r>
        <w:t xml:space="preserve"> / </w:t>
      </w:r>
      <w:proofErr w:type="spellStart"/>
      <w:r>
        <w:t>gotis</w:t>
      </w:r>
      <w:proofErr w:type="spellEnd"/>
      <w:r>
        <w:t xml:space="preserve"> </w:t>
      </w:r>
      <w:proofErr w:type="spellStart"/>
      <w:r>
        <w:t>wort</w:t>
      </w:r>
      <w:proofErr w:type="spellEnd"/>
      <w:r>
        <w:t xml:space="preserve"> zu predigen / wie das </w:t>
      </w:r>
      <w:proofErr w:type="spellStart"/>
      <w:r>
        <w:t>Ewangelium</w:t>
      </w:r>
      <w:proofErr w:type="spellEnd"/>
      <w:r>
        <w:t xml:space="preserve"> an </w:t>
      </w:r>
      <w:proofErr w:type="spellStart"/>
      <w:r>
        <w:t>vil</w:t>
      </w:r>
      <w:proofErr w:type="spellEnd"/>
      <w:r>
        <w:t xml:space="preserve"> enden anzeigt / </w:t>
      </w:r>
      <w:proofErr w:type="spellStart"/>
      <w:r>
        <w:t>unn</w:t>
      </w:r>
      <w:proofErr w:type="spellEnd"/>
      <w:r>
        <w:t xml:space="preserve"> ich oben </w:t>
      </w:r>
      <w:proofErr w:type="spellStart"/>
      <w:r>
        <w:t>beruert</w:t>
      </w:r>
      <w:proofErr w:type="spellEnd"/>
      <w:r>
        <w:t xml:space="preserve"> hab / wie das auch Petrus in </w:t>
      </w:r>
      <w:proofErr w:type="spellStart"/>
      <w:r>
        <w:t>actis</w:t>
      </w:r>
      <w:proofErr w:type="spellEnd"/>
      <w:r>
        <w:t xml:space="preserve"> </w:t>
      </w:r>
      <w:proofErr w:type="spellStart"/>
      <w:r>
        <w:t>c.x</w:t>
      </w:r>
      <w:proofErr w:type="spellEnd"/>
      <w:r>
        <w:t xml:space="preserve">. </w:t>
      </w:r>
      <w:proofErr w:type="spellStart"/>
      <w:r>
        <w:t>bekant</w:t>
      </w:r>
      <w:proofErr w:type="spellEnd"/>
      <w:r>
        <w:t xml:space="preserve"> / das </w:t>
      </w:r>
      <w:proofErr w:type="spellStart"/>
      <w:r>
        <w:t>sy</w:t>
      </w:r>
      <w:proofErr w:type="spellEnd"/>
      <w:r>
        <w:t xml:space="preserve"> </w:t>
      </w:r>
      <w:proofErr w:type="spellStart"/>
      <w:r>
        <w:t>got</w:t>
      </w:r>
      <w:proofErr w:type="spellEnd"/>
      <w:r>
        <w:t xml:space="preserve"> </w:t>
      </w:r>
      <w:proofErr w:type="spellStart"/>
      <w:r>
        <w:t>gesendt</w:t>
      </w:r>
      <w:proofErr w:type="spellEnd"/>
      <w:r>
        <w:t xml:space="preserve"> </w:t>
      </w:r>
      <w:proofErr w:type="spellStart"/>
      <w:r>
        <w:t>hatt</w:t>
      </w:r>
      <w:proofErr w:type="spellEnd"/>
      <w:r>
        <w:t xml:space="preserve"> zu predigen. Und unser </w:t>
      </w:r>
      <w:proofErr w:type="spellStart"/>
      <w:r>
        <w:t>Prelaten</w:t>
      </w:r>
      <w:proofErr w:type="spellEnd"/>
      <w:r>
        <w:t xml:space="preserve"> wellen der Apostel </w:t>
      </w:r>
      <w:proofErr w:type="spellStart"/>
      <w:r>
        <w:t>nhomen</w:t>
      </w:r>
      <w:proofErr w:type="spellEnd"/>
      <w:r>
        <w:t xml:space="preserve"> haben / und keinen </w:t>
      </w:r>
      <w:proofErr w:type="spellStart"/>
      <w:r>
        <w:t>buchstaben</w:t>
      </w:r>
      <w:proofErr w:type="spellEnd"/>
      <w:r>
        <w:t xml:space="preserve"> von dem </w:t>
      </w:r>
      <w:proofErr w:type="spellStart"/>
      <w:r>
        <w:t>ampt</w:t>
      </w:r>
      <w:proofErr w:type="spellEnd"/>
      <w:r>
        <w:t xml:space="preserve"> und ding haben. Apostel ist zu </w:t>
      </w:r>
      <w:proofErr w:type="spellStart"/>
      <w:r>
        <w:t>teutsch</w:t>
      </w:r>
      <w:proofErr w:type="spellEnd"/>
      <w:r>
        <w:t xml:space="preserve"> ein geschickter. Ein </w:t>
      </w:r>
      <w:proofErr w:type="spellStart"/>
      <w:r>
        <w:t>goetlicher</w:t>
      </w:r>
      <w:proofErr w:type="spellEnd"/>
      <w:r>
        <w:t xml:space="preserve"> </w:t>
      </w:r>
      <w:proofErr w:type="spellStart"/>
      <w:r>
        <w:t>apostel</w:t>
      </w:r>
      <w:proofErr w:type="spellEnd"/>
      <w:r>
        <w:t xml:space="preserve"> / ist ein </w:t>
      </w:r>
      <w:proofErr w:type="spellStart"/>
      <w:r>
        <w:t>gotlicher</w:t>
      </w:r>
      <w:proofErr w:type="spellEnd"/>
      <w:r>
        <w:t xml:space="preserve"> bot. Ein bot </w:t>
      </w:r>
      <w:proofErr w:type="spellStart"/>
      <w:r>
        <w:t>gottis</w:t>
      </w:r>
      <w:proofErr w:type="spellEnd"/>
      <w:r>
        <w:t xml:space="preserve"> </w:t>
      </w:r>
      <w:proofErr w:type="spellStart"/>
      <w:r>
        <w:t>hatt</w:t>
      </w:r>
      <w:proofErr w:type="spellEnd"/>
      <w:r>
        <w:t xml:space="preserve"> nichts in seinen </w:t>
      </w:r>
      <w:proofErr w:type="spellStart"/>
      <w:r>
        <w:t>brieffen</w:t>
      </w:r>
      <w:proofErr w:type="spellEnd"/>
      <w:r>
        <w:t xml:space="preserve"> / hat auch nichts anders in seinem </w:t>
      </w:r>
      <w:proofErr w:type="spellStart"/>
      <w:r>
        <w:t>mund</w:t>
      </w:r>
      <w:proofErr w:type="spellEnd"/>
      <w:r>
        <w:t xml:space="preserve"> / dann </w:t>
      </w:r>
      <w:proofErr w:type="spellStart"/>
      <w:r>
        <w:t>gotliche</w:t>
      </w:r>
      <w:proofErr w:type="spellEnd"/>
      <w:r>
        <w:t xml:space="preserve"> </w:t>
      </w:r>
      <w:proofErr w:type="spellStart"/>
      <w:r>
        <w:t>wort</w:t>
      </w:r>
      <w:proofErr w:type="spellEnd"/>
      <w:r>
        <w:t xml:space="preserve"> / dann </w:t>
      </w:r>
      <w:proofErr w:type="spellStart"/>
      <w:r>
        <w:t>gotlichen</w:t>
      </w:r>
      <w:proofErr w:type="spellEnd"/>
      <w:r>
        <w:t xml:space="preserve"> willen. </w:t>
      </w:r>
    </w:p>
    <w:p w14:paraId="5EAEBF6E" w14:textId="77777777" w:rsidR="007A7073" w:rsidRDefault="007A7073" w:rsidP="007A7073">
      <w:pPr>
        <w:pStyle w:val="StandardWeb"/>
      </w:pPr>
      <w:r>
        <w:t xml:space="preserve">Was haben unsere </w:t>
      </w:r>
      <w:proofErr w:type="spellStart"/>
      <w:r>
        <w:t>Bepst</w:t>
      </w:r>
      <w:proofErr w:type="spellEnd"/>
      <w:r>
        <w:t xml:space="preserve"> / Bischoff / </w:t>
      </w:r>
      <w:proofErr w:type="spellStart"/>
      <w:r>
        <w:t>Cardinel</w:t>
      </w:r>
      <w:proofErr w:type="spellEnd"/>
      <w:r>
        <w:t xml:space="preserve"> / </w:t>
      </w:r>
      <w:proofErr w:type="spellStart"/>
      <w:r>
        <w:t>pfaffen</w:t>
      </w:r>
      <w:proofErr w:type="spellEnd"/>
      <w:r>
        <w:t xml:space="preserve"> </w:t>
      </w:r>
      <w:proofErr w:type="spellStart"/>
      <w:r>
        <w:t>münch</w:t>
      </w:r>
      <w:proofErr w:type="spellEnd"/>
      <w:r>
        <w:t xml:space="preserve"> / und der </w:t>
      </w:r>
      <w:proofErr w:type="spellStart"/>
      <w:r>
        <w:t>gleychen</w:t>
      </w:r>
      <w:proofErr w:type="spellEnd"/>
      <w:r>
        <w:t xml:space="preserve"> </w:t>
      </w:r>
      <w:proofErr w:type="spellStart"/>
      <w:r>
        <w:t>betrieger</w:t>
      </w:r>
      <w:proofErr w:type="spellEnd"/>
      <w:r>
        <w:t xml:space="preserve"> in </w:t>
      </w:r>
      <w:proofErr w:type="spellStart"/>
      <w:r>
        <w:t>iren</w:t>
      </w:r>
      <w:proofErr w:type="spellEnd"/>
      <w:r>
        <w:t xml:space="preserve"> </w:t>
      </w:r>
      <w:proofErr w:type="spellStart"/>
      <w:r>
        <w:t>brieffen</w:t>
      </w:r>
      <w:proofErr w:type="spellEnd"/>
      <w:r>
        <w:t xml:space="preserve">? Register haben </w:t>
      </w:r>
      <w:proofErr w:type="spellStart"/>
      <w:r>
        <w:t>sy</w:t>
      </w:r>
      <w:proofErr w:type="spellEnd"/>
      <w:r>
        <w:t xml:space="preserve"> / wie </w:t>
      </w:r>
      <w:proofErr w:type="spellStart"/>
      <w:r>
        <w:t>sy</w:t>
      </w:r>
      <w:proofErr w:type="spellEnd"/>
      <w:r>
        <w:t xml:space="preserve"> </w:t>
      </w:r>
      <w:proofErr w:type="spellStart"/>
      <w:r>
        <w:t>ire</w:t>
      </w:r>
      <w:proofErr w:type="spellEnd"/>
      <w:r>
        <w:t xml:space="preserve"> </w:t>
      </w:r>
      <w:proofErr w:type="spellStart"/>
      <w:r>
        <w:t>scheflen</w:t>
      </w:r>
      <w:proofErr w:type="spellEnd"/>
      <w:r>
        <w:t xml:space="preserve"> scheren und fressen sollen. Statuten haben </w:t>
      </w:r>
      <w:proofErr w:type="spellStart"/>
      <w:r>
        <w:t>sy</w:t>
      </w:r>
      <w:proofErr w:type="spellEnd"/>
      <w:r>
        <w:t xml:space="preserve"> wie </w:t>
      </w:r>
      <w:proofErr w:type="spellStart"/>
      <w:r>
        <w:t>sy</w:t>
      </w:r>
      <w:proofErr w:type="spellEnd"/>
      <w:r>
        <w:t xml:space="preserve"> </w:t>
      </w:r>
      <w:proofErr w:type="spellStart"/>
      <w:r>
        <w:t>ire</w:t>
      </w:r>
      <w:proofErr w:type="spellEnd"/>
      <w:r>
        <w:t xml:space="preserve"> </w:t>
      </w:r>
      <w:proofErr w:type="spellStart"/>
      <w:r>
        <w:t>pfaffen</w:t>
      </w:r>
      <w:proofErr w:type="spellEnd"/>
      <w:r>
        <w:t xml:space="preserve"> schaben </w:t>
      </w:r>
      <w:proofErr w:type="spellStart"/>
      <w:r>
        <w:t>unn</w:t>
      </w:r>
      <w:proofErr w:type="spellEnd"/>
      <w:r>
        <w:t xml:space="preserve"> </w:t>
      </w:r>
      <w:proofErr w:type="spellStart"/>
      <w:r>
        <w:t>beropfen</w:t>
      </w:r>
      <w:proofErr w:type="spellEnd"/>
      <w:r>
        <w:t xml:space="preserve"> </w:t>
      </w:r>
      <w:proofErr w:type="spellStart"/>
      <w:r>
        <w:t>mogen</w:t>
      </w:r>
      <w:proofErr w:type="spellEnd"/>
      <w:r>
        <w:t xml:space="preserve"> / und wie </w:t>
      </w:r>
      <w:proofErr w:type="spellStart"/>
      <w:r>
        <w:t>sy</w:t>
      </w:r>
      <w:proofErr w:type="spellEnd"/>
      <w:r>
        <w:t xml:space="preserve"> </w:t>
      </w:r>
      <w:proofErr w:type="spellStart"/>
      <w:r>
        <w:t>gotis</w:t>
      </w:r>
      <w:proofErr w:type="spellEnd"/>
      <w:r>
        <w:t xml:space="preserve"> </w:t>
      </w:r>
      <w:proofErr w:type="spellStart"/>
      <w:r>
        <w:t>wort</w:t>
      </w:r>
      <w:proofErr w:type="spellEnd"/>
      <w:r>
        <w:t xml:space="preserve"> verbieten sollen. Und wie </w:t>
      </w:r>
      <w:proofErr w:type="spellStart"/>
      <w:r>
        <w:t>sy</w:t>
      </w:r>
      <w:proofErr w:type="spellEnd"/>
      <w:r>
        <w:t xml:space="preserve"> dem </w:t>
      </w:r>
      <w:proofErr w:type="spellStart"/>
      <w:r>
        <w:t>mogen</w:t>
      </w:r>
      <w:proofErr w:type="spellEnd"/>
      <w:r>
        <w:t xml:space="preserve"> widerstehn / von des wegen </w:t>
      </w:r>
      <w:proofErr w:type="spellStart"/>
      <w:r>
        <w:t>sy</w:t>
      </w:r>
      <w:proofErr w:type="spellEnd"/>
      <w:r>
        <w:t xml:space="preserve"> </w:t>
      </w:r>
      <w:proofErr w:type="spellStart"/>
      <w:r>
        <w:t>ehere</w:t>
      </w:r>
      <w:proofErr w:type="spellEnd"/>
      <w:r>
        <w:t xml:space="preserve"> </w:t>
      </w:r>
      <w:proofErr w:type="spellStart"/>
      <w:r>
        <w:t>unnd</w:t>
      </w:r>
      <w:proofErr w:type="spellEnd"/>
      <w:r>
        <w:t xml:space="preserve"> gut haben. (der ist </w:t>
      </w:r>
      <w:proofErr w:type="spellStart"/>
      <w:r>
        <w:t>Chrius</w:t>
      </w:r>
      <w:proofErr w:type="spellEnd"/>
      <w:r>
        <w:t xml:space="preserve">). </w:t>
      </w:r>
    </w:p>
    <w:p w14:paraId="70F2CB74" w14:textId="77777777" w:rsidR="007A7073" w:rsidRDefault="007A7073" w:rsidP="007A7073">
      <w:pPr>
        <w:pStyle w:val="StandardWeb"/>
      </w:pPr>
      <w:r>
        <w:t xml:space="preserve">Paulus sagt / das ein Bischoff soll wissen </w:t>
      </w:r>
      <w:proofErr w:type="spellStart"/>
      <w:r>
        <w:t>antwort</w:t>
      </w:r>
      <w:proofErr w:type="spellEnd"/>
      <w:r>
        <w:t xml:space="preserve"> </w:t>
      </w:r>
      <w:proofErr w:type="spellStart"/>
      <w:r>
        <w:t>tzu</w:t>
      </w:r>
      <w:proofErr w:type="spellEnd"/>
      <w:r>
        <w:t xml:space="preserve"> geben / und seine feind </w:t>
      </w:r>
      <w:proofErr w:type="spellStart"/>
      <w:r>
        <w:t>nider</w:t>
      </w:r>
      <w:proofErr w:type="spellEnd"/>
      <w:r>
        <w:t xml:space="preserve"> </w:t>
      </w:r>
      <w:proofErr w:type="spellStart"/>
      <w:r>
        <w:t>zelegen</w:t>
      </w:r>
      <w:proofErr w:type="spellEnd"/>
      <w:r>
        <w:t xml:space="preserve"> durch heilsame </w:t>
      </w:r>
      <w:proofErr w:type="spellStart"/>
      <w:r>
        <w:t>schrifft</w:t>
      </w:r>
      <w:proofErr w:type="spellEnd"/>
      <w:r>
        <w:t xml:space="preserve"> ad </w:t>
      </w:r>
      <w:proofErr w:type="spellStart"/>
      <w:r>
        <w:t>Titum</w:t>
      </w:r>
      <w:proofErr w:type="spellEnd"/>
      <w:r>
        <w:t xml:space="preserve">. i. i. Timoth. </w:t>
      </w:r>
      <w:proofErr w:type="spellStart"/>
      <w:r>
        <w:t>iij</w:t>
      </w:r>
      <w:proofErr w:type="spellEnd"/>
      <w:r>
        <w:t xml:space="preserve">. </w:t>
      </w:r>
    </w:p>
    <w:p w14:paraId="2D7421F2" w14:textId="77777777" w:rsidR="007A7073" w:rsidRDefault="007A7073" w:rsidP="007A7073">
      <w:pPr>
        <w:pStyle w:val="StandardWeb"/>
      </w:pPr>
      <w:r>
        <w:t xml:space="preserve">Unsere Bischoff wissen gar </w:t>
      </w:r>
      <w:proofErr w:type="spellStart"/>
      <w:r>
        <w:t>nicth</w:t>
      </w:r>
      <w:proofErr w:type="spellEnd"/>
      <w:r>
        <w:t xml:space="preserve"> von </w:t>
      </w:r>
      <w:proofErr w:type="spellStart"/>
      <w:r>
        <w:t>heyliger</w:t>
      </w:r>
      <w:proofErr w:type="spellEnd"/>
      <w:r>
        <w:t xml:space="preserve"> </w:t>
      </w:r>
      <w:proofErr w:type="spellStart"/>
      <w:r>
        <w:t>schrifft</w:t>
      </w:r>
      <w:proofErr w:type="spellEnd"/>
      <w:r>
        <w:t xml:space="preserve"> und haben nichts / dann das badhemdlein am leib / das doch </w:t>
      </w:r>
      <w:proofErr w:type="spellStart"/>
      <w:r>
        <w:t>ir</w:t>
      </w:r>
      <w:proofErr w:type="spellEnd"/>
      <w:r>
        <w:t xml:space="preserve"> </w:t>
      </w:r>
      <w:proofErr w:type="spellStart"/>
      <w:r>
        <w:t>ungeschicktlicheit</w:t>
      </w:r>
      <w:proofErr w:type="spellEnd"/>
      <w:r>
        <w:t xml:space="preserve"> </w:t>
      </w:r>
      <w:proofErr w:type="spellStart"/>
      <w:r>
        <w:t>anzeyget</w:t>
      </w:r>
      <w:proofErr w:type="spellEnd"/>
      <w:r>
        <w:t xml:space="preserve">. Also haben </w:t>
      </w:r>
      <w:proofErr w:type="spellStart"/>
      <w:r>
        <w:t>sy</w:t>
      </w:r>
      <w:proofErr w:type="spellEnd"/>
      <w:r>
        <w:t xml:space="preserve"> Titel / und </w:t>
      </w:r>
      <w:proofErr w:type="spellStart"/>
      <w:r>
        <w:t>nhomen</w:t>
      </w:r>
      <w:proofErr w:type="spellEnd"/>
      <w:r>
        <w:t xml:space="preserve"> eines Bischoffen / und </w:t>
      </w:r>
      <w:proofErr w:type="spellStart"/>
      <w:r>
        <w:t>seind</w:t>
      </w:r>
      <w:proofErr w:type="spellEnd"/>
      <w:r>
        <w:t xml:space="preserve"> nichts minder dann </w:t>
      </w:r>
      <w:proofErr w:type="spellStart"/>
      <w:r>
        <w:t>bischoffen</w:t>
      </w:r>
      <w:proofErr w:type="spellEnd"/>
      <w:r>
        <w:t xml:space="preserve">. Sag mir ein Christ ab itzt ein Bischoff versucht hab. D.M. durch </w:t>
      </w:r>
      <w:proofErr w:type="spellStart"/>
      <w:r>
        <w:t>heyl</w:t>
      </w:r>
      <w:proofErr w:type="spellEnd"/>
      <w:r>
        <w:t xml:space="preserve">. </w:t>
      </w:r>
      <w:proofErr w:type="spellStart"/>
      <w:r>
        <w:t>schrifft</w:t>
      </w:r>
      <w:proofErr w:type="spellEnd"/>
      <w:r>
        <w:t xml:space="preserve"> zu </w:t>
      </w:r>
      <w:proofErr w:type="spellStart"/>
      <w:r>
        <w:t>leren</w:t>
      </w:r>
      <w:proofErr w:type="spellEnd"/>
      <w:r>
        <w:t xml:space="preserve"> oder </w:t>
      </w:r>
      <w:proofErr w:type="spellStart"/>
      <w:r>
        <w:t>uberwinden</w:t>
      </w:r>
      <w:proofErr w:type="spellEnd"/>
      <w:r>
        <w:t xml:space="preserve">? </w:t>
      </w:r>
      <w:proofErr w:type="spellStart"/>
      <w:r>
        <w:t>Jdoch</w:t>
      </w:r>
      <w:proofErr w:type="spellEnd"/>
      <w:r>
        <w:t xml:space="preserve"> wellen </w:t>
      </w:r>
      <w:proofErr w:type="spellStart"/>
      <w:r>
        <w:t>sy</w:t>
      </w:r>
      <w:proofErr w:type="spellEnd"/>
      <w:r>
        <w:t xml:space="preserve"> </w:t>
      </w:r>
      <w:proofErr w:type="spellStart"/>
      <w:r>
        <w:t>Bischoffe</w:t>
      </w:r>
      <w:proofErr w:type="spellEnd"/>
      <w:r>
        <w:t xml:space="preserve"> sein / und Apostel. </w:t>
      </w:r>
      <w:proofErr w:type="spellStart"/>
      <w:r>
        <w:t>Sy</w:t>
      </w:r>
      <w:proofErr w:type="spellEnd"/>
      <w:r>
        <w:t xml:space="preserve"> </w:t>
      </w:r>
      <w:proofErr w:type="spellStart"/>
      <w:r>
        <w:t>seind</w:t>
      </w:r>
      <w:proofErr w:type="spellEnd"/>
      <w:r>
        <w:t xml:space="preserve"> </w:t>
      </w:r>
      <w:proofErr w:type="spellStart"/>
      <w:r>
        <w:t>nit</w:t>
      </w:r>
      <w:proofErr w:type="spellEnd"/>
      <w:r>
        <w:t xml:space="preserve"> </w:t>
      </w:r>
      <w:proofErr w:type="spellStart"/>
      <w:r>
        <w:t>wirdig</w:t>
      </w:r>
      <w:proofErr w:type="spellEnd"/>
      <w:r>
        <w:t xml:space="preserve"> / </w:t>
      </w:r>
      <w:proofErr w:type="spellStart"/>
      <w:r>
        <w:t>dz</w:t>
      </w:r>
      <w:proofErr w:type="spellEnd"/>
      <w:r>
        <w:t xml:space="preserve"> wir </w:t>
      </w:r>
      <w:proofErr w:type="spellStart"/>
      <w:r>
        <w:t>sy</w:t>
      </w:r>
      <w:proofErr w:type="spellEnd"/>
      <w:r>
        <w:t xml:space="preserve"> </w:t>
      </w:r>
      <w:proofErr w:type="spellStart"/>
      <w:r>
        <w:t>botenloffer</w:t>
      </w:r>
      <w:proofErr w:type="spellEnd"/>
      <w:r>
        <w:t xml:space="preserve"> Christi schelten / dann </w:t>
      </w:r>
      <w:proofErr w:type="spellStart"/>
      <w:r>
        <w:t>sy</w:t>
      </w:r>
      <w:proofErr w:type="spellEnd"/>
      <w:r>
        <w:t xml:space="preserve"> </w:t>
      </w:r>
      <w:proofErr w:type="spellStart"/>
      <w:r>
        <w:t>leren</w:t>
      </w:r>
      <w:proofErr w:type="spellEnd"/>
      <w:r>
        <w:t xml:space="preserve"> uns keinen </w:t>
      </w:r>
      <w:proofErr w:type="spellStart"/>
      <w:r>
        <w:t>gotlichen</w:t>
      </w:r>
      <w:proofErr w:type="spellEnd"/>
      <w:r>
        <w:t xml:space="preserve"> </w:t>
      </w:r>
      <w:proofErr w:type="spellStart"/>
      <w:r>
        <w:t>bevelh</w:t>
      </w:r>
      <w:proofErr w:type="spellEnd"/>
      <w:r>
        <w:t xml:space="preserve"> / und wellen auch </w:t>
      </w:r>
      <w:proofErr w:type="spellStart"/>
      <w:r>
        <w:t>nit</w:t>
      </w:r>
      <w:proofErr w:type="spellEnd"/>
      <w:r>
        <w:t xml:space="preserve"> lernen. </w:t>
      </w:r>
    </w:p>
    <w:p w14:paraId="5B46FDAE" w14:textId="77777777" w:rsidR="007A7073" w:rsidRDefault="007A7073" w:rsidP="007A7073">
      <w:pPr>
        <w:pStyle w:val="StandardWeb"/>
      </w:pPr>
      <w:r>
        <w:t xml:space="preserve">Der Bapst spricht / Es soll alles </w:t>
      </w:r>
      <w:proofErr w:type="spellStart"/>
      <w:r>
        <w:t>nichtigklich</w:t>
      </w:r>
      <w:proofErr w:type="spellEnd"/>
      <w:r>
        <w:t xml:space="preserve"> gehandelt sein / was du wider die form eines </w:t>
      </w:r>
      <w:proofErr w:type="spellStart"/>
      <w:r>
        <w:t>bevelhs</w:t>
      </w:r>
      <w:proofErr w:type="spellEnd"/>
      <w:r>
        <w:t xml:space="preserve"> handelst. </w:t>
      </w:r>
    </w:p>
    <w:p w14:paraId="4D7EE1F7" w14:textId="77777777" w:rsidR="007A7073" w:rsidRDefault="007A7073" w:rsidP="007A7073">
      <w:pPr>
        <w:pStyle w:val="StandardWeb"/>
      </w:pPr>
      <w:r>
        <w:t xml:space="preserve">O Bapst / o </w:t>
      </w:r>
      <w:proofErr w:type="spellStart"/>
      <w:r>
        <w:t>oelgetz</w:t>
      </w:r>
      <w:proofErr w:type="spellEnd"/>
      <w:r>
        <w:t xml:space="preserve">. </w:t>
      </w:r>
      <w:proofErr w:type="spellStart"/>
      <w:r>
        <w:t>Patere</w:t>
      </w:r>
      <w:proofErr w:type="spellEnd"/>
      <w:r>
        <w:t xml:space="preserve"> legem quam ipse </w:t>
      </w:r>
      <w:proofErr w:type="spellStart"/>
      <w:r>
        <w:t>tuleris</w:t>
      </w:r>
      <w:proofErr w:type="spellEnd"/>
      <w:r>
        <w:t xml:space="preserve">. das recht </w:t>
      </w:r>
      <w:proofErr w:type="spellStart"/>
      <w:r>
        <w:t>sol</w:t>
      </w:r>
      <w:proofErr w:type="spellEnd"/>
      <w:r>
        <w:t xml:space="preserve"> </w:t>
      </w:r>
      <w:proofErr w:type="spellStart"/>
      <w:r>
        <w:t>yderman</w:t>
      </w:r>
      <w:proofErr w:type="spellEnd"/>
      <w:r>
        <w:t xml:space="preserve"> </w:t>
      </w:r>
      <w:proofErr w:type="spellStart"/>
      <w:r>
        <w:t>leyden</w:t>
      </w:r>
      <w:proofErr w:type="spellEnd"/>
      <w:r>
        <w:t xml:space="preserve"> </w:t>
      </w:r>
      <w:proofErr w:type="spellStart"/>
      <w:r>
        <w:t>unn</w:t>
      </w:r>
      <w:proofErr w:type="spellEnd"/>
      <w:r>
        <w:t xml:space="preserve"> halten / das er selber einem andern gibt. </w:t>
      </w:r>
      <w:proofErr w:type="spellStart"/>
      <w:r>
        <w:t>Warumb</w:t>
      </w:r>
      <w:proofErr w:type="spellEnd"/>
      <w:r>
        <w:t xml:space="preserve"> sprichst du </w:t>
      </w:r>
      <w:proofErr w:type="spellStart"/>
      <w:r>
        <w:t>nit</w:t>
      </w:r>
      <w:proofErr w:type="spellEnd"/>
      <w:r>
        <w:t xml:space="preserve"> auch / alles das ich (du Bapst) wider </w:t>
      </w:r>
      <w:proofErr w:type="spellStart"/>
      <w:r>
        <w:t>gotlichen</w:t>
      </w:r>
      <w:proofErr w:type="spellEnd"/>
      <w:r>
        <w:t xml:space="preserve"> </w:t>
      </w:r>
      <w:proofErr w:type="spellStart"/>
      <w:r>
        <w:t>bevelh</w:t>
      </w:r>
      <w:proofErr w:type="spellEnd"/>
      <w:r>
        <w:t xml:space="preserve"> thun / das ist </w:t>
      </w:r>
      <w:proofErr w:type="spellStart"/>
      <w:r>
        <w:t>krafftloß</w:t>
      </w:r>
      <w:proofErr w:type="spellEnd"/>
      <w:r>
        <w:t xml:space="preserve"> / </w:t>
      </w:r>
      <w:proofErr w:type="spellStart"/>
      <w:r>
        <w:t>unpundig</w:t>
      </w:r>
      <w:proofErr w:type="spellEnd"/>
      <w:r>
        <w:t xml:space="preserve"> / und nichts </w:t>
      </w:r>
      <w:proofErr w:type="spellStart"/>
      <w:r>
        <w:t>werd</w:t>
      </w:r>
      <w:proofErr w:type="spellEnd"/>
      <w:r>
        <w:t xml:space="preserve">? </w:t>
      </w:r>
    </w:p>
    <w:p w14:paraId="17AF8DD6" w14:textId="77777777" w:rsidR="007A7073" w:rsidRDefault="007A7073" w:rsidP="007A7073">
      <w:pPr>
        <w:pStyle w:val="StandardWeb"/>
      </w:pPr>
      <w:r>
        <w:t xml:space="preserve">Wenn du das </w:t>
      </w:r>
      <w:proofErr w:type="spellStart"/>
      <w:r>
        <w:t>kondest</w:t>
      </w:r>
      <w:proofErr w:type="spellEnd"/>
      <w:r>
        <w:t xml:space="preserve"> </w:t>
      </w:r>
      <w:proofErr w:type="spellStart"/>
      <w:r>
        <w:t>leyden</w:t>
      </w:r>
      <w:proofErr w:type="spellEnd"/>
      <w:r>
        <w:t xml:space="preserve"> / wir </w:t>
      </w:r>
      <w:proofErr w:type="spellStart"/>
      <w:r>
        <w:t>wolten</w:t>
      </w:r>
      <w:proofErr w:type="spellEnd"/>
      <w:r>
        <w:t xml:space="preserve"> vor dir </w:t>
      </w:r>
      <w:proofErr w:type="spellStart"/>
      <w:r>
        <w:t>wol</w:t>
      </w:r>
      <w:proofErr w:type="spellEnd"/>
      <w:r>
        <w:t xml:space="preserve"> </w:t>
      </w:r>
      <w:proofErr w:type="spellStart"/>
      <w:r>
        <w:t>beleyben</w:t>
      </w:r>
      <w:proofErr w:type="spellEnd"/>
      <w:r>
        <w:t xml:space="preserve"> / </w:t>
      </w:r>
      <w:proofErr w:type="spellStart"/>
      <w:r>
        <w:t>unn</w:t>
      </w:r>
      <w:proofErr w:type="spellEnd"/>
      <w:r>
        <w:t xml:space="preserve"> dich bald zu einem Christen machen / </w:t>
      </w:r>
      <w:proofErr w:type="spellStart"/>
      <w:r>
        <w:t>ßo</w:t>
      </w:r>
      <w:proofErr w:type="spellEnd"/>
      <w:r>
        <w:t xml:space="preserve"> </w:t>
      </w:r>
      <w:proofErr w:type="spellStart"/>
      <w:r>
        <w:t>vil</w:t>
      </w:r>
      <w:proofErr w:type="spellEnd"/>
      <w:r>
        <w:t xml:space="preserve"> uns </w:t>
      </w:r>
      <w:proofErr w:type="spellStart"/>
      <w:r>
        <w:t>verlihen</w:t>
      </w:r>
      <w:proofErr w:type="spellEnd"/>
      <w:r>
        <w:t xml:space="preserve"> ist. Aber </w:t>
      </w:r>
      <w:proofErr w:type="spellStart"/>
      <w:r>
        <w:t>ir</w:t>
      </w:r>
      <w:proofErr w:type="spellEnd"/>
      <w:r>
        <w:t xml:space="preserve"> </w:t>
      </w:r>
      <w:proofErr w:type="spellStart"/>
      <w:r>
        <w:t>Bepste</w:t>
      </w:r>
      <w:proofErr w:type="spellEnd"/>
      <w:r>
        <w:t xml:space="preserve"> </w:t>
      </w:r>
      <w:proofErr w:type="spellStart"/>
      <w:r>
        <w:t>Cardinel</w:t>
      </w:r>
      <w:proofErr w:type="spellEnd"/>
      <w:r>
        <w:t xml:space="preserve"> Bischoff und </w:t>
      </w:r>
      <w:proofErr w:type="spellStart"/>
      <w:r>
        <w:t>feyßte</w:t>
      </w:r>
      <w:proofErr w:type="spellEnd"/>
      <w:r>
        <w:t xml:space="preserve"> </w:t>
      </w:r>
      <w:proofErr w:type="spellStart"/>
      <w:r>
        <w:t>münch</w:t>
      </w:r>
      <w:proofErr w:type="spellEnd"/>
      <w:r>
        <w:t xml:space="preserve"> </w:t>
      </w:r>
      <w:proofErr w:type="spellStart"/>
      <w:r>
        <w:t>moegt</w:t>
      </w:r>
      <w:proofErr w:type="spellEnd"/>
      <w:r>
        <w:t xml:space="preserve"> </w:t>
      </w:r>
      <w:proofErr w:type="spellStart"/>
      <w:r>
        <w:t>ewer</w:t>
      </w:r>
      <w:proofErr w:type="spellEnd"/>
      <w:r>
        <w:t xml:space="preserve"> gesprochen recht in keinen weg </w:t>
      </w:r>
      <w:proofErr w:type="spellStart"/>
      <w:r>
        <w:t>leyden</w:t>
      </w:r>
      <w:proofErr w:type="spellEnd"/>
      <w:r>
        <w:t xml:space="preserve"> / so wir </w:t>
      </w:r>
      <w:proofErr w:type="spellStart"/>
      <w:r>
        <w:t>gotlichen</w:t>
      </w:r>
      <w:proofErr w:type="spellEnd"/>
      <w:r>
        <w:t xml:space="preserve"> </w:t>
      </w:r>
      <w:proofErr w:type="spellStart"/>
      <w:r>
        <w:t>bevelh</w:t>
      </w:r>
      <w:proofErr w:type="spellEnd"/>
      <w:r>
        <w:t xml:space="preserve"> </w:t>
      </w:r>
      <w:proofErr w:type="spellStart"/>
      <w:r>
        <w:t>furstellen</w:t>
      </w:r>
      <w:proofErr w:type="spellEnd"/>
      <w:r>
        <w:t xml:space="preserve">. </w:t>
      </w:r>
      <w:proofErr w:type="spellStart"/>
      <w:r>
        <w:t>Sihe</w:t>
      </w:r>
      <w:proofErr w:type="spellEnd"/>
      <w:r>
        <w:t xml:space="preserve"> o lieber </w:t>
      </w:r>
      <w:proofErr w:type="spellStart"/>
      <w:r>
        <w:t>bruder</w:t>
      </w:r>
      <w:proofErr w:type="spellEnd"/>
      <w:r>
        <w:t xml:space="preserve"> Christi / wie gering </w:t>
      </w:r>
      <w:proofErr w:type="spellStart"/>
      <w:r>
        <w:t>sy</w:t>
      </w:r>
      <w:proofErr w:type="spellEnd"/>
      <w:r>
        <w:t xml:space="preserve"> das </w:t>
      </w:r>
      <w:proofErr w:type="spellStart"/>
      <w:r>
        <w:t>wort</w:t>
      </w:r>
      <w:proofErr w:type="spellEnd"/>
      <w:r>
        <w:t xml:space="preserve"> </w:t>
      </w:r>
      <w:proofErr w:type="spellStart"/>
      <w:r>
        <w:t>gottis</w:t>
      </w:r>
      <w:proofErr w:type="spellEnd"/>
      <w:r>
        <w:t xml:space="preserve"> achten / von welches wegen Christus hat </w:t>
      </w:r>
      <w:proofErr w:type="spellStart"/>
      <w:r>
        <w:t>muessen</w:t>
      </w:r>
      <w:proofErr w:type="spellEnd"/>
      <w:r>
        <w:t xml:space="preserve"> sterben </w:t>
      </w:r>
      <w:proofErr w:type="spellStart"/>
      <w:r>
        <w:t>unnd</w:t>
      </w:r>
      <w:proofErr w:type="spellEnd"/>
      <w:r>
        <w:t xml:space="preserve"> sein </w:t>
      </w:r>
      <w:proofErr w:type="spellStart"/>
      <w:r>
        <w:t>blut</w:t>
      </w:r>
      <w:proofErr w:type="spellEnd"/>
      <w:r>
        <w:t xml:space="preserve"> </w:t>
      </w:r>
      <w:proofErr w:type="spellStart"/>
      <w:r>
        <w:t>vergiessen</w:t>
      </w:r>
      <w:proofErr w:type="spellEnd"/>
      <w:r>
        <w:t xml:space="preserve">. Des </w:t>
      </w:r>
      <w:proofErr w:type="spellStart"/>
      <w:r>
        <w:t>teufels</w:t>
      </w:r>
      <w:proofErr w:type="spellEnd"/>
      <w:r>
        <w:t xml:space="preserve"> </w:t>
      </w:r>
      <w:proofErr w:type="spellStart"/>
      <w:r>
        <w:t>Vicarien</w:t>
      </w:r>
      <w:proofErr w:type="spellEnd"/>
      <w:r>
        <w:t xml:space="preserve"> </w:t>
      </w:r>
      <w:proofErr w:type="spellStart"/>
      <w:r>
        <w:t>seind</w:t>
      </w:r>
      <w:proofErr w:type="spellEnd"/>
      <w:r>
        <w:t xml:space="preserve"> </w:t>
      </w:r>
      <w:proofErr w:type="spellStart"/>
      <w:r>
        <w:t>sy</w:t>
      </w:r>
      <w:proofErr w:type="spellEnd"/>
      <w:r>
        <w:t xml:space="preserve"> </w:t>
      </w:r>
      <w:proofErr w:type="spellStart"/>
      <w:r>
        <w:t>unn</w:t>
      </w:r>
      <w:proofErr w:type="spellEnd"/>
      <w:r>
        <w:t xml:space="preserve"> des </w:t>
      </w:r>
      <w:proofErr w:type="spellStart"/>
      <w:r>
        <w:t>teuffels</w:t>
      </w:r>
      <w:proofErr w:type="spellEnd"/>
      <w:r>
        <w:t xml:space="preserve"> </w:t>
      </w:r>
      <w:proofErr w:type="spellStart"/>
      <w:r>
        <w:t>botschafften</w:t>
      </w:r>
      <w:proofErr w:type="spellEnd"/>
      <w:r>
        <w:t xml:space="preserve"> / des </w:t>
      </w:r>
      <w:proofErr w:type="spellStart"/>
      <w:r>
        <w:t>wort</w:t>
      </w:r>
      <w:proofErr w:type="spellEnd"/>
      <w:r>
        <w:t xml:space="preserve"> </w:t>
      </w:r>
      <w:proofErr w:type="spellStart"/>
      <w:r>
        <w:t>sy</w:t>
      </w:r>
      <w:proofErr w:type="spellEnd"/>
      <w:r>
        <w:t xml:space="preserve"> reden / des lugen </w:t>
      </w:r>
      <w:proofErr w:type="spellStart"/>
      <w:r>
        <w:t>sy</w:t>
      </w:r>
      <w:proofErr w:type="spellEnd"/>
      <w:r>
        <w:t xml:space="preserve"> </w:t>
      </w:r>
      <w:proofErr w:type="spellStart"/>
      <w:r>
        <w:t>leren</w:t>
      </w:r>
      <w:proofErr w:type="spellEnd"/>
      <w:r>
        <w:t xml:space="preserve"> und </w:t>
      </w:r>
      <w:proofErr w:type="spellStart"/>
      <w:r>
        <w:t>verkundigen</w:t>
      </w:r>
      <w:proofErr w:type="spellEnd"/>
      <w:r>
        <w:t xml:space="preserve">. </w:t>
      </w:r>
    </w:p>
    <w:p w14:paraId="44E0FAB2" w14:textId="77777777" w:rsidR="007A7073" w:rsidRDefault="007A7073" w:rsidP="007A7073">
      <w:pPr>
        <w:pStyle w:val="StandardWeb"/>
      </w:pPr>
      <w:r>
        <w:t xml:space="preserve">Aber unser </w:t>
      </w:r>
      <w:proofErr w:type="spellStart"/>
      <w:r>
        <w:t>einfeltiger</w:t>
      </w:r>
      <w:proofErr w:type="spellEnd"/>
      <w:r>
        <w:t xml:space="preserve"> man </w:t>
      </w:r>
      <w:proofErr w:type="spellStart"/>
      <w:r>
        <w:t>gotis</w:t>
      </w:r>
      <w:proofErr w:type="spellEnd"/>
      <w:r>
        <w:t xml:space="preserve"> </w:t>
      </w:r>
      <w:proofErr w:type="spellStart"/>
      <w:r>
        <w:t>Malach</w:t>
      </w:r>
      <w:proofErr w:type="spellEnd"/>
      <w:r>
        <w:t xml:space="preserve">. redet </w:t>
      </w:r>
      <w:proofErr w:type="spellStart"/>
      <w:r>
        <w:t>gotlich</w:t>
      </w:r>
      <w:proofErr w:type="spellEnd"/>
      <w:r>
        <w:t xml:space="preserve"> </w:t>
      </w:r>
      <w:proofErr w:type="spellStart"/>
      <w:r>
        <w:t>bevelh</w:t>
      </w:r>
      <w:proofErr w:type="spellEnd"/>
      <w:r>
        <w:t xml:space="preserve"> / </w:t>
      </w:r>
      <w:proofErr w:type="spellStart"/>
      <w:r>
        <w:t>reinigklich</w:t>
      </w:r>
      <w:proofErr w:type="spellEnd"/>
      <w:r>
        <w:t xml:space="preserve"> / und on </w:t>
      </w:r>
      <w:proofErr w:type="spellStart"/>
      <w:r>
        <w:t>zusatz</w:t>
      </w:r>
      <w:proofErr w:type="spellEnd"/>
      <w:r>
        <w:t xml:space="preserve">. </w:t>
      </w:r>
      <w:proofErr w:type="spellStart"/>
      <w:r>
        <w:t>Darumb</w:t>
      </w:r>
      <w:proofErr w:type="spellEnd"/>
      <w:r>
        <w:t xml:space="preserve"> nennet </w:t>
      </w:r>
      <w:proofErr w:type="spellStart"/>
      <w:r>
        <w:t>yen</w:t>
      </w:r>
      <w:proofErr w:type="spellEnd"/>
      <w:r>
        <w:t xml:space="preserve"> </w:t>
      </w:r>
      <w:proofErr w:type="spellStart"/>
      <w:r>
        <w:t>got</w:t>
      </w:r>
      <w:proofErr w:type="spellEnd"/>
      <w:r>
        <w:t xml:space="preserve"> seinen boten seinen </w:t>
      </w:r>
      <w:proofErr w:type="spellStart"/>
      <w:r>
        <w:t>bevelh</w:t>
      </w:r>
      <w:proofErr w:type="spellEnd"/>
      <w:r>
        <w:t xml:space="preserve"> </w:t>
      </w:r>
      <w:proofErr w:type="spellStart"/>
      <w:r>
        <w:t>haber</w:t>
      </w:r>
      <w:proofErr w:type="spellEnd"/>
      <w:r>
        <w:t xml:space="preserve"> / seines </w:t>
      </w:r>
      <w:proofErr w:type="spellStart"/>
      <w:r>
        <w:t>worts</w:t>
      </w:r>
      <w:proofErr w:type="spellEnd"/>
      <w:r>
        <w:t xml:space="preserve"> </w:t>
      </w:r>
      <w:proofErr w:type="spellStart"/>
      <w:r>
        <w:t>verkündiger</w:t>
      </w:r>
      <w:proofErr w:type="spellEnd"/>
      <w:r>
        <w:t xml:space="preserve">. Das </w:t>
      </w:r>
      <w:proofErr w:type="spellStart"/>
      <w:r>
        <w:t>sol</w:t>
      </w:r>
      <w:proofErr w:type="spellEnd"/>
      <w:r>
        <w:t xml:space="preserve"> von dem </w:t>
      </w:r>
      <w:proofErr w:type="spellStart"/>
      <w:r>
        <w:t>nhomen</w:t>
      </w:r>
      <w:proofErr w:type="spellEnd"/>
      <w:r>
        <w:t xml:space="preserve"> Malachi gesagt sein. </w:t>
      </w:r>
    </w:p>
    <w:p w14:paraId="05FE6219" w14:textId="77777777" w:rsidR="007A7073" w:rsidRDefault="007A7073" w:rsidP="007A7073">
      <w:pPr>
        <w:pStyle w:val="berschrift2"/>
      </w:pPr>
      <w:proofErr w:type="spellStart"/>
      <w:r>
        <w:t>volget</w:t>
      </w:r>
      <w:proofErr w:type="spellEnd"/>
      <w:r>
        <w:t xml:space="preserve"> Text. </w:t>
      </w:r>
    </w:p>
    <w:p w14:paraId="0B060DFC" w14:textId="77777777" w:rsidR="007A7073" w:rsidRDefault="007A7073" w:rsidP="007A7073">
      <w:pPr>
        <w:pStyle w:val="StandardWeb"/>
      </w:pPr>
      <w:r>
        <w:t xml:space="preserve">Last oder bürden des </w:t>
      </w:r>
      <w:proofErr w:type="spellStart"/>
      <w:r>
        <w:t>wort</w:t>
      </w:r>
      <w:proofErr w:type="spellEnd"/>
      <w:r>
        <w:t xml:space="preserve"> </w:t>
      </w:r>
      <w:proofErr w:type="spellStart"/>
      <w:r>
        <w:t>gottis</w:t>
      </w:r>
      <w:proofErr w:type="spellEnd"/>
      <w:r>
        <w:t xml:space="preserve"> zu Israel / in der </w:t>
      </w:r>
      <w:proofErr w:type="spellStart"/>
      <w:r>
        <w:t>hand</w:t>
      </w:r>
      <w:proofErr w:type="spellEnd"/>
      <w:r>
        <w:t xml:space="preserve"> Malachi. Das ist die </w:t>
      </w:r>
      <w:proofErr w:type="spellStart"/>
      <w:r>
        <w:t>vored</w:t>
      </w:r>
      <w:proofErr w:type="spellEnd"/>
      <w:r>
        <w:t xml:space="preserve"> / damit macht der Prophet seine </w:t>
      </w:r>
      <w:proofErr w:type="spellStart"/>
      <w:r>
        <w:t>zuhoerer</w:t>
      </w:r>
      <w:proofErr w:type="spellEnd"/>
      <w:r>
        <w:t xml:space="preserve"> zu freunden </w:t>
      </w:r>
      <w:proofErr w:type="spellStart"/>
      <w:r>
        <w:t>unn</w:t>
      </w:r>
      <w:proofErr w:type="spellEnd"/>
      <w:r>
        <w:t xml:space="preserve"> </w:t>
      </w:r>
      <w:proofErr w:type="spellStart"/>
      <w:r>
        <w:t>entzindet</w:t>
      </w:r>
      <w:proofErr w:type="spellEnd"/>
      <w:r>
        <w:t xml:space="preserve"> </w:t>
      </w:r>
      <w:proofErr w:type="spellStart"/>
      <w:r>
        <w:t>sy</w:t>
      </w:r>
      <w:proofErr w:type="spellEnd"/>
      <w:r>
        <w:t xml:space="preserve"> zu grossem </w:t>
      </w:r>
      <w:proofErr w:type="spellStart"/>
      <w:r>
        <w:t>fleiß</w:t>
      </w:r>
      <w:proofErr w:type="spellEnd"/>
      <w:r>
        <w:t xml:space="preserve">. Dann wenn wir </w:t>
      </w:r>
      <w:proofErr w:type="spellStart"/>
      <w:r>
        <w:t>hoeren</w:t>
      </w:r>
      <w:proofErr w:type="spellEnd"/>
      <w:r>
        <w:t xml:space="preserve"> das </w:t>
      </w:r>
      <w:proofErr w:type="spellStart"/>
      <w:r>
        <w:t>diß</w:t>
      </w:r>
      <w:proofErr w:type="spellEnd"/>
      <w:r>
        <w:t xml:space="preserve"> </w:t>
      </w:r>
      <w:proofErr w:type="spellStart"/>
      <w:r>
        <w:t>wort</w:t>
      </w:r>
      <w:proofErr w:type="spellEnd"/>
      <w:r>
        <w:t xml:space="preserve"> ein </w:t>
      </w:r>
      <w:proofErr w:type="spellStart"/>
      <w:r>
        <w:t>wort</w:t>
      </w:r>
      <w:proofErr w:type="spellEnd"/>
      <w:r>
        <w:t xml:space="preserve"> </w:t>
      </w:r>
      <w:proofErr w:type="spellStart"/>
      <w:r>
        <w:t>gotis</w:t>
      </w:r>
      <w:proofErr w:type="spellEnd"/>
      <w:r>
        <w:t xml:space="preserve"> ist / </w:t>
      </w:r>
      <w:proofErr w:type="spellStart"/>
      <w:r>
        <w:t>sellen</w:t>
      </w:r>
      <w:proofErr w:type="spellEnd"/>
      <w:r>
        <w:t xml:space="preserve"> wir </w:t>
      </w:r>
      <w:proofErr w:type="spellStart"/>
      <w:r>
        <w:t>dester</w:t>
      </w:r>
      <w:proofErr w:type="spellEnd"/>
      <w:r>
        <w:t xml:space="preserve"> willige </w:t>
      </w:r>
      <w:proofErr w:type="spellStart"/>
      <w:r>
        <w:t>runn</w:t>
      </w:r>
      <w:proofErr w:type="spellEnd"/>
      <w:r>
        <w:t xml:space="preserve"> </w:t>
      </w:r>
      <w:proofErr w:type="spellStart"/>
      <w:r>
        <w:t>freuntlicher</w:t>
      </w:r>
      <w:proofErr w:type="spellEnd"/>
      <w:r>
        <w:t xml:space="preserve"> </w:t>
      </w:r>
      <w:proofErr w:type="spellStart"/>
      <w:r>
        <w:t>zuhoeren</w:t>
      </w:r>
      <w:proofErr w:type="spellEnd"/>
      <w:r>
        <w:t xml:space="preserve"> / als dem </w:t>
      </w:r>
      <w:proofErr w:type="spellStart"/>
      <w:r>
        <w:t>wort</w:t>
      </w:r>
      <w:proofErr w:type="spellEnd"/>
      <w:r>
        <w:t xml:space="preserve"> des aller obersten </w:t>
      </w:r>
      <w:proofErr w:type="spellStart"/>
      <w:r>
        <w:t>herren</w:t>
      </w:r>
      <w:proofErr w:type="spellEnd"/>
      <w:r>
        <w:t xml:space="preserve"> / der ein </w:t>
      </w:r>
      <w:proofErr w:type="spellStart"/>
      <w:r>
        <w:t>herr</w:t>
      </w:r>
      <w:proofErr w:type="spellEnd"/>
      <w:r>
        <w:t xml:space="preserve"> aller </w:t>
      </w:r>
      <w:proofErr w:type="spellStart"/>
      <w:r>
        <w:t>herrn</w:t>
      </w:r>
      <w:proofErr w:type="spellEnd"/>
      <w:r>
        <w:t xml:space="preserve"> ist. Fleissig macht er uns das er spricht. Die last oder bürden des </w:t>
      </w:r>
      <w:proofErr w:type="spellStart"/>
      <w:r>
        <w:t>wort</w:t>
      </w:r>
      <w:proofErr w:type="spellEnd"/>
      <w:r>
        <w:t xml:space="preserve"> </w:t>
      </w:r>
      <w:proofErr w:type="spellStart"/>
      <w:r>
        <w:t>gottis</w:t>
      </w:r>
      <w:proofErr w:type="spellEnd"/>
      <w:r>
        <w:t xml:space="preserve">. Dann mit </w:t>
      </w:r>
      <w:proofErr w:type="spellStart"/>
      <w:r>
        <w:t>sollichen</w:t>
      </w:r>
      <w:proofErr w:type="spellEnd"/>
      <w:r>
        <w:t xml:space="preserve"> worten </w:t>
      </w:r>
      <w:proofErr w:type="spellStart"/>
      <w:r>
        <w:t>leret</w:t>
      </w:r>
      <w:proofErr w:type="spellEnd"/>
      <w:r>
        <w:t xml:space="preserve"> ehr / das seine </w:t>
      </w:r>
      <w:proofErr w:type="spellStart"/>
      <w:r>
        <w:t>wort</w:t>
      </w:r>
      <w:proofErr w:type="spellEnd"/>
      <w:r>
        <w:t xml:space="preserve"> </w:t>
      </w:r>
      <w:proofErr w:type="spellStart"/>
      <w:r>
        <w:t>dapffer</w:t>
      </w:r>
      <w:proofErr w:type="spellEnd"/>
      <w:r>
        <w:t xml:space="preserve"> / wichtig / </w:t>
      </w:r>
      <w:proofErr w:type="spellStart"/>
      <w:r>
        <w:t>unnd</w:t>
      </w:r>
      <w:proofErr w:type="spellEnd"/>
      <w:r>
        <w:t xml:space="preserve"> </w:t>
      </w:r>
      <w:proofErr w:type="spellStart"/>
      <w:r>
        <w:t>kostlich</w:t>
      </w:r>
      <w:proofErr w:type="spellEnd"/>
      <w:r>
        <w:t xml:space="preserve"> ist. </w:t>
      </w:r>
      <w:proofErr w:type="spellStart"/>
      <w:r>
        <w:t>Darvor</w:t>
      </w:r>
      <w:proofErr w:type="spellEnd"/>
      <w:r>
        <w:t xml:space="preserve"> wir uns </w:t>
      </w:r>
      <w:proofErr w:type="spellStart"/>
      <w:r>
        <w:t>solten</w:t>
      </w:r>
      <w:proofErr w:type="spellEnd"/>
      <w:r>
        <w:t xml:space="preserve"> </w:t>
      </w:r>
      <w:proofErr w:type="spellStart"/>
      <w:r>
        <w:t>forchten</w:t>
      </w:r>
      <w:proofErr w:type="spellEnd"/>
      <w:r>
        <w:t xml:space="preserve"> und </w:t>
      </w:r>
      <w:proofErr w:type="spellStart"/>
      <w:r>
        <w:t>neygen</w:t>
      </w:r>
      <w:proofErr w:type="spellEnd"/>
      <w:r>
        <w:t xml:space="preserve">. Und </w:t>
      </w:r>
      <w:proofErr w:type="spellStart"/>
      <w:r>
        <w:t>sol</w:t>
      </w:r>
      <w:proofErr w:type="spellEnd"/>
      <w:r>
        <w:t xml:space="preserve"> hie </w:t>
      </w:r>
      <w:proofErr w:type="spellStart"/>
      <w:r>
        <w:t>gemerckt</w:t>
      </w:r>
      <w:proofErr w:type="spellEnd"/>
      <w:r>
        <w:t xml:space="preserve"> werden / das </w:t>
      </w:r>
      <w:proofErr w:type="spellStart"/>
      <w:r>
        <w:t>gotis</w:t>
      </w:r>
      <w:proofErr w:type="spellEnd"/>
      <w:r>
        <w:t xml:space="preserve"> </w:t>
      </w:r>
      <w:proofErr w:type="spellStart"/>
      <w:r>
        <w:t>wort</w:t>
      </w:r>
      <w:proofErr w:type="spellEnd"/>
      <w:r>
        <w:t xml:space="preserve"> </w:t>
      </w:r>
      <w:proofErr w:type="spellStart"/>
      <w:r>
        <w:t>tzeiten</w:t>
      </w:r>
      <w:proofErr w:type="spellEnd"/>
      <w:r>
        <w:t xml:space="preserve"> ein last oder bürden </w:t>
      </w:r>
      <w:proofErr w:type="spellStart"/>
      <w:r>
        <w:t>magk</w:t>
      </w:r>
      <w:proofErr w:type="spellEnd"/>
      <w:r>
        <w:t xml:space="preserve"> </w:t>
      </w:r>
      <w:proofErr w:type="spellStart"/>
      <w:r>
        <w:t>genent</w:t>
      </w:r>
      <w:proofErr w:type="spellEnd"/>
      <w:r>
        <w:t xml:space="preserve"> werden / wie es </w:t>
      </w:r>
      <w:proofErr w:type="spellStart"/>
      <w:r>
        <w:t>vast</w:t>
      </w:r>
      <w:proofErr w:type="spellEnd"/>
      <w:r>
        <w:t xml:space="preserve"> mancherley </w:t>
      </w:r>
      <w:proofErr w:type="spellStart"/>
      <w:r>
        <w:t>nomen</w:t>
      </w:r>
      <w:proofErr w:type="spellEnd"/>
      <w:r>
        <w:t xml:space="preserve"> hat / </w:t>
      </w:r>
      <w:proofErr w:type="spellStart"/>
      <w:r>
        <w:t>zeyten</w:t>
      </w:r>
      <w:proofErr w:type="spellEnd"/>
      <w:r>
        <w:t xml:space="preserve"> nennet </w:t>
      </w:r>
      <w:proofErr w:type="spellStart"/>
      <w:r>
        <w:t>got</w:t>
      </w:r>
      <w:proofErr w:type="spellEnd"/>
      <w:r>
        <w:t xml:space="preserve"> sein </w:t>
      </w:r>
      <w:proofErr w:type="spellStart"/>
      <w:r>
        <w:t>wort</w:t>
      </w:r>
      <w:proofErr w:type="spellEnd"/>
      <w:r>
        <w:t xml:space="preserve"> ein </w:t>
      </w:r>
      <w:proofErr w:type="spellStart"/>
      <w:r>
        <w:t>fewer</w:t>
      </w:r>
      <w:proofErr w:type="spellEnd"/>
      <w:r>
        <w:t xml:space="preserve"> / </w:t>
      </w:r>
      <w:proofErr w:type="spellStart"/>
      <w:r>
        <w:t>zeiten</w:t>
      </w:r>
      <w:proofErr w:type="spellEnd"/>
      <w:r>
        <w:t xml:space="preserve"> einen </w:t>
      </w:r>
      <w:proofErr w:type="spellStart"/>
      <w:r>
        <w:t>hamer</w:t>
      </w:r>
      <w:proofErr w:type="spellEnd"/>
      <w:r>
        <w:t xml:space="preserve"> / </w:t>
      </w:r>
      <w:proofErr w:type="spellStart"/>
      <w:r>
        <w:t>zeiten</w:t>
      </w:r>
      <w:proofErr w:type="spellEnd"/>
      <w:r>
        <w:t xml:space="preserve"> </w:t>
      </w:r>
      <w:proofErr w:type="spellStart"/>
      <w:r>
        <w:t>weytz</w:t>
      </w:r>
      <w:proofErr w:type="spellEnd"/>
      <w:r>
        <w:t xml:space="preserve"> / </w:t>
      </w:r>
      <w:proofErr w:type="spellStart"/>
      <w:r>
        <w:t>zeiten</w:t>
      </w:r>
      <w:proofErr w:type="spellEnd"/>
      <w:r>
        <w:t xml:space="preserve"> rein weiß </w:t>
      </w:r>
      <w:proofErr w:type="spellStart"/>
      <w:r>
        <w:t>silber</w:t>
      </w:r>
      <w:proofErr w:type="spellEnd"/>
      <w:r>
        <w:t xml:space="preserve"> / </w:t>
      </w:r>
      <w:proofErr w:type="spellStart"/>
      <w:r>
        <w:t>zeiten</w:t>
      </w:r>
      <w:proofErr w:type="spellEnd"/>
      <w:r>
        <w:t xml:space="preserve"> wein / </w:t>
      </w:r>
      <w:proofErr w:type="spellStart"/>
      <w:r>
        <w:t>zeiten</w:t>
      </w:r>
      <w:proofErr w:type="spellEnd"/>
      <w:r>
        <w:t xml:space="preserve"> </w:t>
      </w:r>
      <w:proofErr w:type="spellStart"/>
      <w:r>
        <w:t>wasser</w:t>
      </w:r>
      <w:proofErr w:type="spellEnd"/>
      <w:r>
        <w:t xml:space="preserve"> / </w:t>
      </w:r>
      <w:proofErr w:type="spellStart"/>
      <w:r>
        <w:t>zeiten</w:t>
      </w:r>
      <w:proofErr w:type="spellEnd"/>
      <w:r>
        <w:t xml:space="preserve"> ein </w:t>
      </w:r>
      <w:proofErr w:type="spellStart"/>
      <w:r>
        <w:t>schwert</w:t>
      </w:r>
      <w:proofErr w:type="spellEnd"/>
      <w:r>
        <w:t xml:space="preserve"> / und der gleichen. </w:t>
      </w:r>
    </w:p>
    <w:p w14:paraId="0253392B" w14:textId="77777777" w:rsidR="007A7073" w:rsidRDefault="007A7073" w:rsidP="007A7073">
      <w:pPr>
        <w:pStyle w:val="StandardWeb"/>
      </w:pPr>
      <w:r>
        <w:t xml:space="preserve">Nicht wenig </w:t>
      </w:r>
      <w:proofErr w:type="spellStart"/>
      <w:r>
        <w:t>seind</w:t>
      </w:r>
      <w:proofErr w:type="spellEnd"/>
      <w:r>
        <w:t xml:space="preserve"> die sagen / </w:t>
      </w:r>
      <w:proofErr w:type="spellStart"/>
      <w:r>
        <w:t>wa</w:t>
      </w:r>
      <w:proofErr w:type="spellEnd"/>
      <w:r>
        <w:t xml:space="preserve"> das </w:t>
      </w:r>
      <w:proofErr w:type="spellStart"/>
      <w:r>
        <w:t>wort</w:t>
      </w:r>
      <w:proofErr w:type="spellEnd"/>
      <w:r>
        <w:t xml:space="preserve"> / last / </w:t>
      </w:r>
      <w:proofErr w:type="spellStart"/>
      <w:r>
        <w:t>vornen</w:t>
      </w:r>
      <w:proofErr w:type="spellEnd"/>
      <w:r>
        <w:t xml:space="preserve"> in einer </w:t>
      </w:r>
      <w:proofErr w:type="spellStart"/>
      <w:r>
        <w:t>vorred</w:t>
      </w:r>
      <w:proofErr w:type="spellEnd"/>
      <w:r>
        <w:t xml:space="preserve"> </w:t>
      </w:r>
      <w:proofErr w:type="spellStart"/>
      <w:r>
        <w:t>geschriben</w:t>
      </w:r>
      <w:proofErr w:type="spellEnd"/>
      <w:r>
        <w:t xml:space="preserve"> steht / das </w:t>
      </w:r>
      <w:proofErr w:type="spellStart"/>
      <w:r>
        <w:t>got</w:t>
      </w:r>
      <w:proofErr w:type="spellEnd"/>
      <w:r>
        <w:t xml:space="preserve"> allein </w:t>
      </w:r>
      <w:proofErr w:type="spellStart"/>
      <w:r>
        <w:t>troehen</w:t>
      </w:r>
      <w:proofErr w:type="spellEnd"/>
      <w:r>
        <w:t xml:space="preserve"> thut und das dann das </w:t>
      </w:r>
      <w:proofErr w:type="spellStart"/>
      <w:r>
        <w:t>wort</w:t>
      </w:r>
      <w:proofErr w:type="spellEnd"/>
      <w:r>
        <w:t xml:space="preserve"> </w:t>
      </w:r>
      <w:proofErr w:type="spellStart"/>
      <w:r>
        <w:t>gottis</w:t>
      </w:r>
      <w:proofErr w:type="spellEnd"/>
      <w:r>
        <w:t xml:space="preserve"> voller </w:t>
      </w:r>
      <w:proofErr w:type="spellStart"/>
      <w:r>
        <w:t>arbeit</w:t>
      </w:r>
      <w:proofErr w:type="spellEnd"/>
      <w:r>
        <w:t xml:space="preserve"> und bürden und </w:t>
      </w:r>
      <w:proofErr w:type="spellStart"/>
      <w:r>
        <w:t>unertreglich</w:t>
      </w:r>
      <w:proofErr w:type="spellEnd"/>
      <w:r>
        <w:t xml:space="preserve"> sey. Aber ich </w:t>
      </w:r>
      <w:proofErr w:type="spellStart"/>
      <w:r>
        <w:t>halts</w:t>
      </w:r>
      <w:proofErr w:type="spellEnd"/>
      <w:r>
        <w:t xml:space="preserve"> nicht mit </w:t>
      </w:r>
      <w:proofErr w:type="spellStart"/>
      <w:r>
        <w:t>yenen</w:t>
      </w:r>
      <w:proofErr w:type="spellEnd"/>
      <w:r>
        <w:t xml:space="preserve"> / dann das </w:t>
      </w:r>
      <w:proofErr w:type="spellStart"/>
      <w:r>
        <w:t>drit</w:t>
      </w:r>
      <w:proofErr w:type="spellEnd"/>
      <w:r>
        <w:t xml:space="preserve"> ca. </w:t>
      </w:r>
      <w:proofErr w:type="spellStart"/>
      <w:r>
        <w:t>Malachie</w:t>
      </w:r>
      <w:proofErr w:type="spellEnd"/>
      <w:r>
        <w:t xml:space="preserve"> hat auch </w:t>
      </w:r>
      <w:proofErr w:type="spellStart"/>
      <w:r>
        <w:t>vil</w:t>
      </w:r>
      <w:proofErr w:type="spellEnd"/>
      <w:r>
        <w:t xml:space="preserve"> </w:t>
      </w:r>
      <w:proofErr w:type="spellStart"/>
      <w:r>
        <w:t>froeliche</w:t>
      </w:r>
      <w:proofErr w:type="spellEnd"/>
      <w:r>
        <w:t xml:space="preserve"> </w:t>
      </w:r>
      <w:proofErr w:type="spellStart"/>
      <w:r>
        <w:t>unn</w:t>
      </w:r>
      <w:proofErr w:type="spellEnd"/>
      <w:r>
        <w:t xml:space="preserve"> </w:t>
      </w:r>
      <w:proofErr w:type="spellStart"/>
      <w:r>
        <w:t>trostliche</w:t>
      </w:r>
      <w:proofErr w:type="spellEnd"/>
      <w:r>
        <w:t xml:space="preserve"> </w:t>
      </w:r>
      <w:proofErr w:type="spellStart"/>
      <w:r>
        <w:t>wort</w:t>
      </w:r>
      <w:proofErr w:type="spellEnd"/>
      <w:r>
        <w:t xml:space="preserve"> wie auch ander Propheten haben in den </w:t>
      </w:r>
      <w:proofErr w:type="spellStart"/>
      <w:r>
        <w:t>buechern</w:t>
      </w:r>
      <w:proofErr w:type="spellEnd"/>
      <w:r>
        <w:t xml:space="preserve"> oder </w:t>
      </w:r>
      <w:proofErr w:type="spellStart"/>
      <w:r>
        <w:t>capiteln</w:t>
      </w:r>
      <w:proofErr w:type="spellEnd"/>
      <w:r>
        <w:t xml:space="preserve"> / da </w:t>
      </w:r>
      <w:proofErr w:type="spellStart"/>
      <w:r>
        <w:t>sy</w:t>
      </w:r>
      <w:proofErr w:type="spellEnd"/>
      <w:r>
        <w:t xml:space="preserve"> das </w:t>
      </w:r>
      <w:proofErr w:type="spellStart"/>
      <w:r>
        <w:t>woertlin</w:t>
      </w:r>
      <w:proofErr w:type="spellEnd"/>
      <w:r>
        <w:t xml:space="preserve"> Massa (das zu </w:t>
      </w:r>
      <w:proofErr w:type="spellStart"/>
      <w:r>
        <w:t>teutsch</w:t>
      </w:r>
      <w:proofErr w:type="spellEnd"/>
      <w:r>
        <w:t xml:space="preserve"> ein last oder bürden ist) gebrauchen. </w:t>
      </w:r>
    </w:p>
    <w:p w14:paraId="4DC4D813" w14:textId="77777777" w:rsidR="007A7073" w:rsidRDefault="007A7073" w:rsidP="007A7073">
      <w:pPr>
        <w:pStyle w:val="StandardWeb"/>
      </w:pPr>
      <w:r>
        <w:t xml:space="preserve">Das ist war / das </w:t>
      </w:r>
      <w:proofErr w:type="spellStart"/>
      <w:r>
        <w:t>gott</w:t>
      </w:r>
      <w:proofErr w:type="spellEnd"/>
      <w:r>
        <w:t xml:space="preserve"> das </w:t>
      </w:r>
      <w:proofErr w:type="spellStart"/>
      <w:r>
        <w:t>wort</w:t>
      </w:r>
      <w:proofErr w:type="spellEnd"/>
      <w:r>
        <w:t xml:space="preserve"> / last oder bürden / aber </w:t>
      </w:r>
      <w:proofErr w:type="spellStart"/>
      <w:r>
        <w:t>schwerheit</w:t>
      </w:r>
      <w:proofErr w:type="spellEnd"/>
      <w:r>
        <w:t xml:space="preserve"> und </w:t>
      </w:r>
      <w:proofErr w:type="spellStart"/>
      <w:r>
        <w:t>dapfferkeit</w:t>
      </w:r>
      <w:proofErr w:type="spellEnd"/>
      <w:r>
        <w:t xml:space="preserve"> / allein in seinen </w:t>
      </w:r>
      <w:proofErr w:type="spellStart"/>
      <w:r>
        <w:t>wort</w:t>
      </w:r>
      <w:proofErr w:type="spellEnd"/>
      <w:r>
        <w:t xml:space="preserve"> will lassen sagen. </w:t>
      </w:r>
      <w:proofErr w:type="spellStart"/>
      <w:r>
        <w:t>Darumb</w:t>
      </w:r>
      <w:proofErr w:type="spellEnd"/>
      <w:r>
        <w:t xml:space="preserve"> hat er seinem </w:t>
      </w:r>
      <w:proofErr w:type="spellStart"/>
      <w:r>
        <w:t>volck</w:t>
      </w:r>
      <w:proofErr w:type="spellEnd"/>
      <w:r>
        <w:t xml:space="preserve"> und den falschen Propheten </w:t>
      </w:r>
      <w:proofErr w:type="spellStart"/>
      <w:r>
        <w:t>verbotten</w:t>
      </w:r>
      <w:proofErr w:type="spellEnd"/>
      <w:r>
        <w:t xml:space="preserve"> zusagen / ein last oder bürden des </w:t>
      </w:r>
      <w:proofErr w:type="spellStart"/>
      <w:r>
        <w:t>herren</w:t>
      </w:r>
      <w:proofErr w:type="spellEnd"/>
      <w:r>
        <w:t xml:space="preserve">. Und </w:t>
      </w:r>
      <w:proofErr w:type="spellStart"/>
      <w:r>
        <w:t>wil</w:t>
      </w:r>
      <w:proofErr w:type="spellEnd"/>
      <w:r>
        <w:t xml:space="preserve"> </w:t>
      </w:r>
      <w:proofErr w:type="spellStart"/>
      <w:r>
        <w:t>sy</w:t>
      </w:r>
      <w:proofErr w:type="spellEnd"/>
      <w:r>
        <w:t xml:space="preserve"> in ewige </w:t>
      </w:r>
      <w:proofErr w:type="spellStart"/>
      <w:r>
        <w:t>scham</w:t>
      </w:r>
      <w:proofErr w:type="spellEnd"/>
      <w:r>
        <w:t xml:space="preserve"> und </w:t>
      </w:r>
      <w:proofErr w:type="spellStart"/>
      <w:r>
        <w:t>spot</w:t>
      </w:r>
      <w:proofErr w:type="spellEnd"/>
      <w:r>
        <w:t xml:space="preserve"> geben / die sagen. das ist die last / bürden / oder </w:t>
      </w:r>
      <w:proofErr w:type="spellStart"/>
      <w:r>
        <w:t>schwerheit</w:t>
      </w:r>
      <w:proofErr w:type="spellEnd"/>
      <w:r>
        <w:t xml:space="preserve"> </w:t>
      </w:r>
      <w:proofErr w:type="spellStart"/>
      <w:r>
        <w:t>gotis</w:t>
      </w:r>
      <w:proofErr w:type="spellEnd"/>
      <w:r>
        <w:t xml:space="preserve"> </w:t>
      </w:r>
      <w:proofErr w:type="spellStart"/>
      <w:r>
        <w:t>wort</w:t>
      </w:r>
      <w:proofErr w:type="spellEnd"/>
      <w:r>
        <w:t xml:space="preserve"> / wann </w:t>
      </w:r>
      <w:proofErr w:type="spellStart"/>
      <w:r>
        <w:t>ir</w:t>
      </w:r>
      <w:proofErr w:type="spellEnd"/>
      <w:r>
        <w:t xml:space="preserve"> </w:t>
      </w:r>
      <w:proofErr w:type="spellStart"/>
      <w:r>
        <w:t>wort</w:t>
      </w:r>
      <w:proofErr w:type="spellEnd"/>
      <w:r>
        <w:t xml:space="preserve"> </w:t>
      </w:r>
      <w:proofErr w:type="spellStart"/>
      <w:r>
        <w:t>nit</w:t>
      </w:r>
      <w:proofErr w:type="spellEnd"/>
      <w:r>
        <w:t xml:space="preserve"> </w:t>
      </w:r>
      <w:proofErr w:type="spellStart"/>
      <w:r>
        <w:t>goetlich</w:t>
      </w:r>
      <w:proofErr w:type="spellEnd"/>
      <w:r>
        <w:t xml:space="preserve"> ist / als </w:t>
      </w:r>
      <w:proofErr w:type="spellStart"/>
      <w:r>
        <w:t>Hiere</w:t>
      </w:r>
      <w:proofErr w:type="spellEnd"/>
      <w:r>
        <w:t xml:space="preserve">. </w:t>
      </w:r>
      <w:proofErr w:type="spellStart"/>
      <w:r>
        <w:t>xxiij</w:t>
      </w:r>
      <w:proofErr w:type="spellEnd"/>
      <w:r>
        <w:t xml:space="preserve">. </w:t>
      </w:r>
      <w:proofErr w:type="spellStart"/>
      <w:r>
        <w:t>geschriben</w:t>
      </w:r>
      <w:proofErr w:type="spellEnd"/>
      <w:r>
        <w:t xml:space="preserve">. </w:t>
      </w:r>
    </w:p>
    <w:p w14:paraId="13A22640" w14:textId="77777777" w:rsidR="007A7073" w:rsidRDefault="007A7073" w:rsidP="007A7073">
      <w:pPr>
        <w:pStyle w:val="StandardWeb"/>
      </w:pPr>
      <w:proofErr w:type="spellStart"/>
      <w:r>
        <w:t>Gotis</w:t>
      </w:r>
      <w:proofErr w:type="spellEnd"/>
      <w:r>
        <w:t xml:space="preserve"> </w:t>
      </w:r>
      <w:proofErr w:type="spellStart"/>
      <w:r>
        <w:t>wort</w:t>
      </w:r>
      <w:proofErr w:type="spellEnd"/>
      <w:r>
        <w:t xml:space="preserve"> ist einer </w:t>
      </w:r>
      <w:proofErr w:type="spellStart"/>
      <w:r>
        <w:t>vesten</w:t>
      </w:r>
      <w:proofErr w:type="spellEnd"/>
      <w:r>
        <w:t xml:space="preserve"> last </w:t>
      </w:r>
      <w:proofErr w:type="spellStart"/>
      <w:r>
        <w:t>unn</w:t>
      </w:r>
      <w:proofErr w:type="spellEnd"/>
      <w:r>
        <w:t xml:space="preserve"> </w:t>
      </w:r>
      <w:proofErr w:type="spellStart"/>
      <w:r>
        <w:t>gewicht</w:t>
      </w:r>
      <w:proofErr w:type="spellEnd"/>
      <w:r>
        <w:t xml:space="preserve"> vergleicht. Menschliche </w:t>
      </w:r>
      <w:proofErr w:type="spellStart"/>
      <w:r>
        <w:t>wort</w:t>
      </w:r>
      <w:proofErr w:type="spellEnd"/>
      <w:r>
        <w:t xml:space="preserve"> </w:t>
      </w:r>
      <w:proofErr w:type="spellStart"/>
      <w:r>
        <w:t>seind</w:t>
      </w:r>
      <w:proofErr w:type="spellEnd"/>
      <w:r>
        <w:t xml:space="preserve"> dem wind / staub / </w:t>
      </w:r>
      <w:proofErr w:type="spellStart"/>
      <w:r>
        <w:t>unnd</w:t>
      </w:r>
      <w:proofErr w:type="spellEnd"/>
      <w:r>
        <w:t xml:space="preserve"> leichten rauch vergleicht. </w:t>
      </w:r>
      <w:proofErr w:type="spellStart"/>
      <w:r>
        <w:t>Darumb</w:t>
      </w:r>
      <w:proofErr w:type="spellEnd"/>
      <w:r>
        <w:t xml:space="preserve"> </w:t>
      </w:r>
      <w:proofErr w:type="spellStart"/>
      <w:r>
        <w:t>muessen</w:t>
      </w:r>
      <w:proofErr w:type="spellEnd"/>
      <w:r>
        <w:t xml:space="preserve"> all </w:t>
      </w:r>
      <w:proofErr w:type="spellStart"/>
      <w:r>
        <w:t>Bepst</w:t>
      </w:r>
      <w:proofErr w:type="spellEnd"/>
      <w:r>
        <w:t xml:space="preserve"> am </w:t>
      </w:r>
      <w:proofErr w:type="spellStart"/>
      <w:r>
        <w:t>jungsten</w:t>
      </w:r>
      <w:proofErr w:type="spellEnd"/>
      <w:r>
        <w:t xml:space="preserve"> </w:t>
      </w:r>
      <w:proofErr w:type="spellStart"/>
      <w:r>
        <w:t>gericht</w:t>
      </w:r>
      <w:proofErr w:type="spellEnd"/>
      <w:r>
        <w:t xml:space="preserve"> </w:t>
      </w:r>
      <w:proofErr w:type="spellStart"/>
      <w:r>
        <w:t>antwort</w:t>
      </w:r>
      <w:proofErr w:type="spellEnd"/>
      <w:r>
        <w:t xml:space="preserve"> geben. Die so </w:t>
      </w:r>
      <w:proofErr w:type="spellStart"/>
      <w:r>
        <w:t>ire</w:t>
      </w:r>
      <w:proofErr w:type="spellEnd"/>
      <w:r>
        <w:t xml:space="preserve"> </w:t>
      </w:r>
      <w:proofErr w:type="spellStart"/>
      <w:r>
        <w:t>dreum</w:t>
      </w:r>
      <w:proofErr w:type="spellEnd"/>
      <w:r>
        <w:t xml:space="preserve"> für </w:t>
      </w:r>
      <w:proofErr w:type="spellStart"/>
      <w:r>
        <w:t>goetliche</w:t>
      </w:r>
      <w:proofErr w:type="spellEnd"/>
      <w:r>
        <w:t xml:space="preserve"> </w:t>
      </w:r>
      <w:proofErr w:type="spellStart"/>
      <w:r>
        <w:t>leher</w:t>
      </w:r>
      <w:proofErr w:type="spellEnd"/>
      <w:r>
        <w:t xml:space="preserve"> </w:t>
      </w:r>
      <w:proofErr w:type="spellStart"/>
      <w:r>
        <w:t>geleret</w:t>
      </w:r>
      <w:proofErr w:type="spellEnd"/>
      <w:r>
        <w:t xml:space="preserve"> / und die </w:t>
      </w:r>
      <w:proofErr w:type="spellStart"/>
      <w:r>
        <w:t>underthan</w:t>
      </w:r>
      <w:proofErr w:type="spellEnd"/>
      <w:r>
        <w:t xml:space="preserve"> gezwungen haben zu </w:t>
      </w:r>
      <w:proofErr w:type="spellStart"/>
      <w:r>
        <w:t>bewarung</w:t>
      </w:r>
      <w:proofErr w:type="spellEnd"/>
      <w:r>
        <w:t xml:space="preserve"> menschlicher </w:t>
      </w:r>
      <w:proofErr w:type="spellStart"/>
      <w:r>
        <w:t>gesetz</w:t>
      </w:r>
      <w:proofErr w:type="spellEnd"/>
      <w:r>
        <w:t xml:space="preserve">. Als </w:t>
      </w:r>
      <w:proofErr w:type="spellStart"/>
      <w:r>
        <w:t>Hieremias</w:t>
      </w:r>
      <w:proofErr w:type="spellEnd"/>
      <w:r>
        <w:t xml:space="preserve"> </w:t>
      </w:r>
      <w:proofErr w:type="spellStart"/>
      <w:r>
        <w:t>xxiij</w:t>
      </w:r>
      <w:proofErr w:type="spellEnd"/>
      <w:r>
        <w:t xml:space="preserve">. saget. Und Christus spricht. Ein </w:t>
      </w:r>
      <w:proofErr w:type="spellStart"/>
      <w:r>
        <w:t>yede</w:t>
      </w:r>
      <w:proofErr w:type="spellEnd"/>
      <w:r>
        <w:t xml:space="preserve"> </w:t>
      </w:r>
      <w:proofErr w:type="spellStart"/>
      <w:r>
        <w:t>pflantzung</w:t>
      </w:r>
      <w:proofErr w:type="spellEnd"/>
      <w:r>
        <w:t xml:space="preserve"> </w:t>
      </w:r>
      <w:proofErr w:type="spellStart"/>
      <w:r>
        <w:t>wirt</w:t>
      </w:r>
      <w:proofErr w:type="spellEnd"/>
      <w:r>
        <w:t xml:space="preserve"> </w:t>
      </w:r>
      <w:proofErr w:type="spellStart"/>
      <w:r>
        <w:t>außgereyt</w:t>
      </w:r>
      <w:proofErr w:type="spellEnd"/>
      <w:r>
        <w:t xml:space="preserve"> und ins </w:t>
      </w:r>
      <w:proofErr w:type="spellStart"/>
      <w:r>
        <w:t>feüwer</w:t>
      </w:r>
      <w:proofErr w:type="spellEnd"/>
      <w:r>
        <w:t xml:space="preserve"> </w:t>
      </w:r>
      <w:proofErr w:type="spellStart"/>
      <w:r>
        <w:t>geworffen</w:t>
      </w:r>
      <w:proofErr w:type="spellEnd"/>
      <w:r>
        <w:t xml:space="preserve"> / die mein Vatter </w:t>
      </w:r>
      <w:proofErr w:type="spellStart"/>
      <w:r>
        <w:t>nitt</w:t>
      </w:r>
      <w:proofErr w:type="spellEnd"/>
      <w:r>
        <w:t xml:space="preserve"> </w:t>
      </w:r>
      <w:proofErr w:type="spellStart"/>
      <w:r>
        <w:t>gepflantzet</w:t>
      </w:r>
      <w:proofErr w:type="spellEnd"/>
      <w:r>
        <w:t xml:space="preserve"> hat. Matthei. xv. </w:t>
      </w:r>
    </w:p>
    <w:p w14:paraId="4EA22B75" w14:textId="77777777" w:rsidR="007A7073" w:rsidRDefault="007A7073" w:rsidP="007A7073">
      <w:pPr>
        <w:pStyle w:val="StandardWeb"/>
      </w:pPr>
      <w:r>
        <w:t xml:space="preserve">Wort </w:t>
      </w:r>
      <w:proofErr w:type="spellStart"/>
      <w:r>
        <w:t>gottis</w:t>
      </w:r>
      <w:proofErr w:type="spellEnd"/>
      <w:r>
        <w:t xml:space="preserve"> in der </w:t>
      </w:r>
      <w:proofErr w:type="spellStart"/>
      <w:r>
        <w:t>Biblien</w:t>
      </w:r>
      <w:proofErr w:type="spellEnd"/>
      <w:r>
        <w:t xml:space="preserve"> / </w:t>
      </w:r>
      <w:proofErr w:type="spellStart"/>
      <w:r>
        <w:t>seind</w:t>
      </w:r>
      <w:proofErr w:type="spellEnd"/>
      <w:r>
        <w:t xml:space="preserve"> </w:t>
      </w:r>
      <w:proofErr w:type="spellStart"/>
      <w:r>
        <w:t>wort</w:t>
      </w:r>
      <w:proofErr w:type="spellEnd"/>
      <w:r>
        <w:t xml:space="preserve"> die </w:t>
      </w:r>
      <w:proofErr w:type="spellStart"/>
      <w:r>
        <w:t>got</w:t>
      </w:r>
      <w:proofErr w:type="spellEnd"/>
      <w:r>
        <w:t xml:space="preserve"> </w:t>
      </w:r>
      <w:proofErr w:type="spellStart"/>
      <w:r>
        <w:t>geredt</w:t>
      </w:r>
      <w:proofErr w:type="spellEnd"/>
      <w:r>
        <w:t xml:space="preserve"> und in den </w:t>
      </w:r>
      <w:proofErr w:type="spellStart"/>
      <w:r>
        <w:t>mund</w:t>
      </w:r>
      <w:proofErr w:type="spellEnd"/>
      <w:r>
        <w:t xml:space="preserve"> seiner </w:t>
      </w:r>
      <w:proofErr w:type="spellStart"/>
      <w:r>
        <w:t>knecht</w:t>
      </w:r>
      <w:proofErr w:type="spellEnd"/>
      <w:r>
        <w:t xml:space="preserve"> gelegt hat. </w:t>
      </w:r>
    </w:p>
    <w:p w14:paraId="3E6A08E9" w14:textId="77777777" w:rsidR="007A7073" w:rsidRDefault="007A7073" w:rsidP="007A7073">
      <w:pPr>
        <w:pStyle w:val="StandardWeb"/>
      </w:pPr>
      <w:proofErr w:type="spellStart"/>
      <w:r>
        <w:t>Dise</w:t>
      </w:r>
      <w:proofErr w:type="spellEnd"/>
      <w:r>
        <w:t xml:space="preserve"> wichtig und schwere </w:t>
      </w:r>
      <w:proofErr w:type="spellStart"/>
      <w:r>
        <w:t>wort</w:t>
      </w:r>
      <w:proofErr w:type="spellEnd"/>
      <w:r>
        <w:t xml:space="preserve"> </w:t>
      </w:r>
      <w:proofErr w:type="spellStart"/>
      <w:r>
        <w:t>Malachie</w:t>
      </w:r>
      <w:proofErr w:type="spellEnd"/>
      <w:r>
        <w:t xml:space="preserve"> / hat </w:t>
      </w:r>
      <w:proofErr w:type="spellStart"/>
      <w:r>
        <w:t>got</w:t>
      </w:r>
      <w:proofErr w:type="spellEnd"/>
      <w:r>
        <w:t xml:space="preserve"> zu </w:t>
      </w:r>
      <w:proofErr w:type="spellStart"/>
      <w:r>
        <w:t>Israhel</w:t>
      </w:r>
      <w:proofErr w:type="spellEnd"/>
      <w:r>
        <w:t xml:space="preserve"> lassen reden und werben. </w:t>
      </w:r>
    </w:p>
    <w:p w14:paraId="04E4B195" w14:textId="77777777" w:rsidR="007A7073" w:rsidRDefault="007A7073" w:rsidP="007A7073">
      <w:pPr>
        <w:pStyle w:val="StandardWeb"/>
      </w:pPr>
      <w:proofErr w:type="spellStart"/>
      <w:r>
        <w:t>Israhel</w:t>
      </w:r>
      <w:proofErr w:type="spellEnd"/>
      <w:r>
        <w:t xml:space="preserve"> ist </w:t>
      </w:r>
      <w:proofErr w:type="spellStart"/>
      <w:r>
        <w:t>sovil</w:t>
      </w:r>
      <w:proofErr w:type="spellEnd"/>
      <w:r>
        <w:t xml:space="preserve"> gesagt / als einer der mit </w:t>
      </w:r>
      <w:proofErr w:type="spellStart"/>
      <w:r>
        <w:t>got</w:t>
      </w:r>
      <w:proofErr w:type="spellEnd"/>
      <w:r>
        <w:t xml:space="preserve"> </w:t>
      </w:r>
      <w:proofErr w:type="spellStart"/>
      <w:r>
        <w:t>starck</w:t>
      </w:r>
      <w:proofErr w:type="spellEnd"/>
      <w:r>
        <w:t xml:space="preserve"> ist. Also was Jacob mit </w:t>
      </w:r>
      <w:proofErr w:type="spellStart"/>
      <w:r>
        <w:t>got</w:t>
      </w:r>
      <w:proofErr w:type="spellEnd"/>
      <w:r>
        <w:t xml:space="preserve"> </w:t>
      </w:r>
      <w:proofErr w:type="spellStart"/>
      <w:r>
        <w:t>starck</w:t>
      </w:r>
      <w:proofErr w:type="spellEnd"/>
      <w:r>
        <w:t xml:space="preserve"> / do </w:t>
      </w:r>
      <w:proofErr w:type="spellStart"/>
      <w:r>
        <w:t>got</w:t>
      </w:r>
      <w:proofErr w:type="spellEnd"/>
      <w:r>
        <w:t xml:space="preserve"> mit </w:t>
      </w:r>
      <w:proofErr w:type="spellStart"/>
      <w:r>
        <w:t>ym</w:t>
      </w:r>
      <w:proofErr w:type="spellEnd"/>
      <w:r>
        <w:t xml:space="preserve"> ringen </w:t>
      </w:r>
      <w:proofErr w:type="spellStart"/>
      <w:r>
        <w:t>thet</w:t>
      </w:r>
      <w:proofErr w:type="spellEnd"/>
      <w:r>
        <w:t xml:space="preserve"> Gene. </w:t>
      </w:r>
      <w:proofErr w:type="spellStart"/>
      <w:r>
        <w:t>xxxij</w:t>
      </w:r>
      <w:proofErr w:type="spellEnd"/>
      <w:r>
        <w:t xml:space="preserve">. Also hat </w:t>
      </w:r>
      <w:proofErr w:type="spellStart"/>
      <w:r>
        <w:t>got</w:t>
      </w:r>
      <w:proofErr w:type="spellEnd"/>
      <w:r>
        <w:t xml:space="preserve"> den </w:t>
      </w:r>
      <w:proofErr w:type="spellStart"/>
      <w:r>
        <w:t>nhomen</w:t>
      </w:r>
      <w:proofErr w:type="spellEnd"/>
      <w:r>
        <w:t xml:space="preserve"> </w:t>
      </w:r>
      <w:proofErr w:type="spellStart"/>
      <w:r>
        <w:t>Israhel</w:t>
      </w:r>
      <w:proofErr w:type="spellEnd"/>
      <w:r>
        <w:t xml:space="preserve"> </w:t>
      </w:r>
      <w:proofErr w:type="spellStart"/>
      <w:r>
        <w:t>außgelegt</w:t>
      </w:r>
      <w:proofErr w:type="spellEnd"/>
      <w:r>
        <w:t xml:space="preserve"> / besser </w:t>
      </w:r>
      <w:proofErr w:type="spellStart"/>
      <w:r>
        <w:t>weyß</w:t>
      </w:r>
      <w:proofErr w:type="spellEnd"/>
      <w:r>
        <w:t xml:space="preserve"> </w:t>
      </w:r>
      <w:proofErr w:type="spellStart"/>
      <w:r>
        <w:t>ichs</w:t>
      </w:r>
      <w:proofErr w:type="spellEnd"/>
      <w:r>
        <w:t xml:space="preserve"> </w:t>
      </w:r>
      <w:proofErr w:type="spellStart"/>
      <w:r>
        <w:t>nit</w:t>
      </w:r>
      <w:proofErr w:type="spellEnd"/>
      <w:r>
        <w:t xml:space="preserve"> </w:t>
      </w:r>
      <w:proofErr w:type="spellStart"/>
      <w:r>
        <w:t>tzesagen</w:t>
      </w:r>
      <w:proofErr w:type="spellEnd"/>
      <w:r>
        <w:t xml:space="preserve">. </w:t>
      </w:r>
    </w:p>
    <w:p w14:paraId="547D59EC" w14:textId="77777777" w:rsidR="007A7073" w:rsidRDefault="007A7073" w:rsidP="007A7073">
      <w:pPr>
        <w:pStyle w:val="StandardWeb"/>
      </w:pPr>
      <w:proofErr w:type="spellStart"/>
      <w:r>
        <w:t>Dise</w:t>
      </w:r>
      <w:proofErr w:type="spellEnd"/>
      <w:r>
        <w:t xml:space="preserve"> </w:t>
      </w:r>
      <w:proofErr w:type="spellStart"/>
      <w:r>
        <w:t>sterck</w:t>
      </w:r>
      <w:proofErr w:type="spellEnd"/>
      <w:r>
        <w:t xml:space="preserve"> erlanget Jacob / als er in </w:t>
      </w:r>
      <w:proofErr w:type="spellStart"/>
      <w:r>
        <w:t>noeten</w:t>
      </w:r>
      <w:proofErr w:type="spellEnd"/>
      <w:r>
        <w:t xml:space="preserve"> und engsten </w:t>
      </w:r>
      <w:proofErr w:type="spellStart"/>
      <w:r>
        <w:t>goetlich</w:t>
      </w:r>
      <w:proofErr w:type="spellEnd"/>
      <w:r>
        <w:t xml:space="preserve"> </w:t>
      </w:r>
      <w:proofErr w:type="spellStart"/>
      <w:r>
        <w:t>zusag</w:t>
      </w:r>
      <w:proofErr w:type="spellEnd"/>
      <w:r>
        <w:t xml:space="preserve"> </w:t>
      </w:r>
      <w:proofErr w:type="spellStart"/>
      <w:r>
        <w:t>ergreyff</w:t>
      </w:r>
      <w:proofErr w:type="spellEnd"/>
      <w:r>
        <w:t xml:space="preserve"> und </w:t>
      </w:r>
      <w:proofErr w:type="spellStart"/>
      <w:r>
        <w:t>vestigklich</w:t>
      </w:r>
      <w:proofErr w:type="spellEnd"/>
      <w:r>
        <w:t xml:space="preserve"> hielt / sagende. Du hast gesagt du </w:t>
      </w:r>
      <w:proofErr w:type="spellStart"/>
      <w:r>
        <w:t>woellest</w:t>
      </w:r>
      <w:proofErr w:type="spellEnd"/>
      <w:r>
        <w:t xml:space="preserve"> mir </w:t>
      </w:r>
      <w:proofErr w:type="spellStart"/>
      <w:r>
        <w:t>wol</w:t>
      </w:r>
      <w:proofErr w:type="spellEnd"/>
      <w:r>
        <w:t xml:space="preserve"> thun. Du hast </w:t>
      </w:r>
      <w:proofErr w:type="spellStart"/>
      <w:r>
        <w:t>geredt</w:t>
      </w:r>
      <w:proofErr w:type="spellEnd"/>
      <w:r>
        <w:t xml:space="preserve"> / du </w:t>
      </w:r>
      <w:proofErr w:type="spellStart"/>
      <w:r>
        <w:t>woellest</w:t>
      </w:r>
      <w:proofErr w:type="spellEnd"/>
      <w:r>
        <w:t xml:space="preserve"> meinen samen </w:t>
      </w:r>
      <w:proofErr w:type="spellStart"/>
      <w:r>
        <w:t>gemeren</w:t>
      </w:r>
      <w:proofErr w:type="spellEnd"/>
      <w:r>
        <w:t xml:space="preserve"> / als die </w:t>
      </w:r>
      <w:proofErr w:type="spellStart"/>
      <w:r>
        <w:t>steren</w:t>
      </w:r>
      <w:proofErr w:type="spellEnd"/>
      <w:r>
        <w:t xml:space="preserve"> am </w:t>
      </w:r>
      <w:proofErr w:type="spellStart"/>
      <w:r>
        <w:t>hymel</w:t>
      </w:r>
      <w:proofErr w:type="spellEnd"/>
      <w:r>
        <w:t xml:space="preserve">. Gene. </w:t>
      </w:r>
      <w:proofErr w:type="spellStart"/>
      <w:r>
        <w:t>xxxij</w:t>
      </w:r>
      <w:proofErr w:type="spellEnd"/>
      <w:r>
        <w:t xml:space="preserve">. </w:t>
      </w:r>
      <w:proofErr w:type="spellStart"/>
      <w:r>
        <w:t>Dise</w:t>
      </w:r>
      <w:proofErr w:type="spellEnd"/>
      <w:r>
        <w:t xml:space="preserve"> </w:t>
      </w:r>
      <w:proofErr w:type="spellStart"/>
      <w:r>
        <w:t>zusag</w:t>
      </w:r>
      <w:proofErr w:type="spellEnd"/>
      <w:r>
        <w:t xml:space="preserve"> </w:t>
      </w:r>
      <w:proofErr w:type="spellStart"/>
      <w:r>
        <w:t>unn</w:t>
      </w:r>
      <w:proofErr w:type="spellEnd"/>
      <w:r>
        <w:t xml:space="preserve"> </w:t>
      </w:r>
      <w:proofErr w:type="spellStart"/>
      <w:r>
        <w:t>verheyschung</w:t>
      </w:r>
      <w:proofErr w:type="spellEnd"/>
      <w:r>
        <w:t xml:space="preserve"> hielt Jacob </w:t>
      </w:r>
      <w:proofErr w:type="spellStart"/>
      <w:r>
        <w:t>vest</w:t>
      </w:r>
      <w:proofErr w:type="spellEnd"/>
      <w:r>
        <w:t xml:space="preserve"> in seinem </w:t>
      </w:r>
      <w:proofErr w:type="spellStart"/>
      <w:r>
        <w:t>hertzen</w:t>
      </w:r>
      <w:proofErr w:type="spellEnd"/>
      <w:r>
        <w:t xml:space="preserve"> / und </w:t>
      </w:r>
      <w:proofErr w:type="spellStart"/>
      <w:r>
        <w:t>entschlieffe</w:t>
      </w:r>
      <w:proofErr w:type="spellEnd"/>
      <w:r>
        <w:t xml:space="preserve"> also in </w:t>
      </w:r>
      <w:proofErr w:type="spellStart"/>
      <w:r>
        <w:t>goetlichem</w:t>
      </w:r>
      <w:proofErr w:type="spellEnd"/>
      <w:r>
        <w:t xml:space="preserve"> </w:t>
      </w:r>
      <w:proofErr w:type="spellStart"/>
      <w:r>
        <w:t>wort</w:t>
      </w:r>
      <w:proofErr w:type="spellEnd"/>
      <w:r>
        <w:t xml:space="preserve"> und ward </w:t>
      </w:r>
      <w:proofErr w:type="spellStart"/>
      <w:r>
        <w:t>darumb</w:t>
      </w:r>
      <w:proofErr w:type="spellEnd"/>
      <w:r>
        <w:t xml:space="preserve"> </w:t>
      </w:r>
      <w:proofErr w:type="spellStart"/>
      <w:r>
        <w:t>uber</w:t>
      </w:r>
      <w:proofErr w:type="spellEnd"/>
      <w:r>
        <w:t xml:space="preserve"> die </w:t>
      </w:r>
      <w:proofErr w:type="spellStart"/>
      <w:r>
        <w:t>massen</w:t>
      </w:r>
      <w:proofErr w:type="spellEnd"/>
      <w:r>
        <w:t xml:space="preserve"> </w:t>
      </w:r>
      <w:proofErr w:type="spellStart"/>
      <w:r>
        <w:t>starck</w:t>
      </w:r>
      <w:proofErr w:type="spellEnd"/>
      <w:r>
        <w:t xml:space="preserve">. Also haben alle gerechten </w:t>
      </w:r>
      <w:proofErr w:type="spellStart"/>
      <w:r>
        <w:t>ir</w:t>
      </w:r>
      <w:proofErr w:type="spellEnd"/>
      <w:r>
        <w:t xml:space="preserve"> </w:t>
      </w:r>
      <w:proofErr w:type="spellStart"/>
      <w:r>
        <w:t>stercke</w:t>
      </w:r>
      <w:proofErr w:type="spellEnd"/>
      <w:r>
        <w:t xml:space="preserve"> im </w:t>
      </w:r>
      <w:proofErr w:type="spellStart"/>
      <w:r>
        <w:t>wort</w:t>
      </w:r>
      <w:proofErr w:type="spellEnd"/>
      <w:r>
        <w:t xml:space="preserve"> </w:t>
      </w:r>
      <w:proofErr w:type="spellStart"/>
      <w:r>
        <w:t>gotis</w:t>
      </w:r>
      <w:proofErr w:type="spellEnd"/>
      <w:r>
        <w:t xml:space="preserve"> gehabt / das ist / </w:t>
      </w:r>
      <w:proofErr w:type="spellStart"/>
      <w:r>
        <w:t>ir</w:t>
      </w:r>
      <w:proofErr w:type="spellEnd"/>
      <w:r>
        <w:t xml:space="preserve"> glaub ist </w:t>
      </w:r>
      <w:proofErr w:type="spellStart"/>
      <w:r>
        <w:t>ir</w:t>
      </w:r>
      <w:proofErr w:type="spellEnd"/>
      <w:r>
        <w:t xml:space="preserve"> </w:t>
      </w:r>
      <w:proofErr w:type="spellStart"/>
      <w:r>
        <w:t>sterck</w:t>
      </w:r>
      <w:proofErr w:type="spellEnd"/>
      <w:r>
        <w:t xml:space="preserve"> gewest. nach dem </w:t>
      </w:r>
      <w:proofErr w:type="spellStart"/>
      <w:r>
        <w:t>geschriben</w:t>
      </w:r>
      <w:proofErr w:type="spellEnd"/>
      <w:r>
        <w:t xml:space="preserve"> steht. Die </w:t>
      </w:r>
      <w:proofErr w:type="spellStart"/>
      <w:r>
        <w:t>heyligen</w:t>
      </w:r>
      <w:proofErr w:type="spellEnd"/>
      <w:r>
        <w:t xml:space="preserve"> haben durch den glauben die Reich </w:t>
      </w:r>
      <w:proofErr w:type="spellStart"/>
      <w:r>
        <w:t>diser</w:t>
      </w:r>
      <w:proofErr w:type="spellEnd"/>
      <w:r>
        <w:t xml:space="preserve"> </w:t>
      </w:r>
      <w:proofErr w:type="spellStart"/>
      <w:r>
        <w:t>welt</w:t>
      </w:r>
      <w:proofErr w:type="spellEnd"/>
      <w:r>
        <w:t xml:space="preserve"> </w:t>
      </w:r>
      <w:proofErr w:type="spellStart"/>
      <w:r>
        <w:t>uberwunden</w:t>
      </w:r>
      <w:proofErr w:type="spellEnd"/>
      <w:r>
        <w:t xml:space="preserve"> und </w:t>
      </w:r>
      <w:proofErr w:type="spellStart"/>
      <w:r>
        <w:t>gerechtigkeit</w:t>
      </w:r>
      <w:proofErr w:type="spellEnd"/>
      <w:r>
        <w:t xml:space="preserve"> </w:t>
      </w:r>
      <w:proofErr w:type="spellStart"/>
      <w:r>
        <w:t>gewirckt</w:t>
      </w:r>
      <w:proofErr w:type="spellEnd"/>
      <w:r>
        <w:t xml:space="preserve"> / und </w:t>
      </w:r>
      <w:proofErr w:type="spellStart"/>
      <w:r>
        <w:t>goetliche</w:t>
      </w:r>
      <w:proofErr w:type="spellEnd"/>
      <w:r>
        <w:t xml:space="preserve"> </w:t>
      </w:r>
      <w:proofErr w:type="spellStart"/>
      <w:r>
        <w:t>zusag</w:t>
      </w:r>
      <w:proofErr w:type="spellEnd"/>
      <w:r>
        <w:t xml:space="preserve"> erreicht </w:t>
      </w:r>
      <w:proofErr w:type="spellStart"/>
      <w:r>
        <w:t>unn</w:t>
      </w:r>
      <w:proofErr w:type="spellEnd"/>
      <w:r>
        <w:t xml:space="preserve"> gefasset. </w:t>
      </w:r>
      <w:proofErr w:type="spellStart"/>
      <w:r>
        <w:t>Sy</w:t>
      </w:r>
      <w:proofErr w:type="spellEnd"/>
      <w:r>
        <w:t xml:space="preserve"> haben </w:t>
      </w:r>
      <w:proofErr w:type="spellStart"/>
      <w:r>
        <w:t>got</w:t>
      </w:r>
      <w:proofErr w:type="spellEnd"/>
      <w:r>
        <w:t xml:space="preserve"> gehalten in seinem </w:t>
      </w:r>
      <w:proofErr w:type="spellStart"/>
      <w:r>
        <w:t>wort</w:t>
      </w:r>
      <w:proofErr w:type="spellEnd"/>
      <w:r>
        <w:t xml:space="preserve"> / wie </w:t>
      </w:r>
      <w:proofErr w:type="spellStart"/>
      <w:r>
        <w:t>jacob</w:t>
      </w:r>
      <w:proofErr w:type="spellEnd"/>
      <w:r>
        <w:t xml:space="preserve"> </w:t>
      </w:r>
      <w:proofErr w:type="spellStart"/>
      <w:r>
        <w:t>got</w:t>
      </w:r>
      <w:proofErr w:type="spellEnd"/>
      <w:r>
        <w:t xml:space="preserve"> hielt / so lang </w:t>
      </w:r>
      <w:proofErr w:type="spellStart"/>
      <w:r>
        <w:t>biß</w:t>
      </w:r>
      <w:proofErr w:type="spellEnd"/>
      <w:r>
        <w:t xml:space="preserve"> </w:t>
      </w:r>
      <w:proofErr w:type="spellStart"/>
      <w:r>
        <w:t>got</w:t>
      </w:r>
      <w:proofErr w:type="spellEnd"/>
      <w:r>
        <w:t xml:space="preserve"> </w:t>
      </w:r>
      <w:proofErr w:type="spellStart"/>
      <w:r>
        <w:t>yen</w:t>
      </w:r>
      <w:proofErr w:type="spellEnd"/>
      <w:r>
        <w:t xml:space="preserve"> </w:t>
      </w:r>
      <w:proofErr w:type="spellStart"/>
      <w:r>
        <w:t>gebenedeyet</w:t>
      </w:r>
      <w:proofErr w:type="spellEnd"/>
      <w:r>
        <w:t xml:space="preserve">. </w:t>
      </w:r>
    </w:p>
    <w:p w14:paraId="67EFA6CC" w14:textId="77777777" w:rsidR="007A7073" w:rsidRDefault="007A7073" w:rsidP="007A7073">
      <w:pPr>
        <w:pStyle w:val="StandardWeb"/>
      </w:pPr>
      <w:r>
        <w:t xml:space="preserve">Also hat </w:t>
      </w:r>
      <w:proofErr w:type="spellStart"/>
      <w:r>
        <w:t>Moyses</w:t>
      </w:r>
      <w:proofErr w:type="spellEnd"/>
      <w:r>
        <w:t xml:space="preserve"> das </w:t>
      </w:r>
      <w:proofErr w:type="spellStart"/>
      <w:r>
        <w:t>Moere</w:t>
      </w:r>
      <w:proofErr w:type="spellEnd"/>
      <w:r>
        <w:t xml:space="preserve"> </w:t>
      </w:r>
      <w:proofErr w:type="spellStart"/>
      <w:r>
        <w:t>gespelt</w:t>
      </w:r>
      <w:proofErr w:type="spellEnd"/>
      <w:r>
        <w:t xml:space="preserve"> und </w:t>
      </w:r>
      <w:proofErr w:type="spellStart"/>
      <w:r>
        <w:t>geteylt</w:t>
      </w:r>
      <w:proofErr w:type="spellEnd"/>
      <w:r>
        <w:t xml:space="preserve"> </w:t>
      </w:r>
      <w:proofErr w:type="spellStart"/>
      <w:r>
        <w:t>unn</w:t>
      </w:r>
      <w:proofErr w:type="spellEnd"/>
      <w:r>
        <w:t xml:space="preserve"> gehalten im glauben. Also </w:t>
      </w:r>
      <w:proofErr w:type="spellStart"/>
      <w:r>
        <w:t>seind</w:t>
      </w:r>
      <w:proofErr w:type="spellEnd"/>
      <w:r>
        <w:t xml:space="preserve"> die </w:t>
      </w:r>
      <w:proofErr w:type="spellStart"/>
      <w:r>
        <w:t>kinder</w:t>
      </w:r>
      <w:proofErr w:type="spellEnd"/>
      <w:r>
        <w:t xml:space="preserve"> </w:t>
      </w:r>
      <w:proofErr w:type="spellStart"/>
      <w:r>
        <w:t>Israhel</w:t>
      </w:r>
      <w:proofErr w:type="spellEnd"/>
      <w:r>
        <w:t xml:space="preserve"> durchs </w:t>
      </w:r>
      <w:proofErr w:type="spellStart"/>
      <w:r>
        <w:t>moer</w:t>
      </w:r>
      <w:proofErr w:type="spellEnd"/>
      <w:r>
        <w:t xml:space="preserve"> </w:t>
      </w:r>
      <w:proofErr w:type="spellStart"/>
      <w:r>
        <w:t>gangen</w:t>
      </w:r>
      <w:proofErr w:type="spellEnd"/>
      <w:r>
        <w:t xml:space="preserve"> / im glauben. Also haben </w:t>
      </w:r>
      <w:proofErr w:type="spellStart"/>
      <w:r>
        <w:t>etlich</w:t>
      </w:r>
      <w:proofErr w:type="spellEnd"/>
      <w:r>
        <w:t xml:space="preserve"> </w:t>
      </w:r>
      <w:proofErr w:type="spellStart"/>
      <w:r>
        <w:t>gelaubig</w:t>
      </w:r>
      <w:proofErr w:type="spellEnd"/>
      <w:r>
        <w:t xml:space="preserve"> / das groß greulich </w:t>
      </w:r>
      <w:proofErr w:type="spellStart"/>
      <w:r>
        <w:t>maulh</w:t>
      </w:r>
      <w:proofErr w:type="spellEnd"/>
      <w:r>
        <w:t xml:space="preserve"> der </w:t>
      </w:r>
      <w:proofErr w:type="spellStart"/>
      <w:r>
        <w:t>Lawhen</w:t>
      </w:r>
      <w:proofErr w:type="spellEnd"/>
      <w:r>
        <w:t xml:space="preserve"> </w:t>
      </w:r>
      <w:proofErr w:type="spellStart"/>
      <w:r>
        <w:t>verstopfft</w:t>
      </w:r>
      <w:proofErr w:type="spellEnd"/>
      <w:r>
        <w:t xml:space="preserve"> / und </w:t>
      </w:r>
      <w:proofErr w:type="spellStart"/>
      <w:r>
        <w:t>ungestuemigkeit</w:t>
      </w:r>
      <w:proofErr w:type="spellEnd"/>
      <w:r>
        <w:t xml:space="preserve"> des </w:t>
      </w:r>
      <w:proofErr w:type="spellStart"/>
      <w:r>
        <w:t>feüwers</w:t>
      </w:r>
      <w:proofErr w:type="spellEnd"/>
      <w:r>
        <w:t xml:space="preserve"> </w:t>
      </w:r>
      <w:proofErr w:type="spellStart"/>
      <w:r>
        <w:t>geloschet</w:t>
      </w:r>
      <w:proofErr w:type="spellEnd"/>
      <w:r>
        <w:t xml:space="preserve"> / und </w:t>
      </w:r>
      <w:proofErr w:type="spellStart"/>
      <w:r>
        <w:t>seind</w:t>
      </w:r>
      <w:proofErr w:type="spellEnd"/>
      <w:r>
        <w:t xml:space="preserve"> in </w:t>
      </w:r>
      <w:proofErr w:type="spellStart"/>
      <w:r>
        <w:t>kranckheyten</w:t>
      </w:r>
      <w:proofErr w:type="spellEnd"/>
      <w:r>
        <w:t xml:space="preserve"> </w:t>
      </w:r>
      <w:proofErr w:type="spellStart"/>
      <w:r>
        <w:t>starck</w:t>
      </w:r>
      <w:proofErr w:type="spellEnd"/>
      <w:r>
        <w:t xml:space="preserve"> worden. Hebre. xi. Also </w:t>
      </w:r>
      <w:proofErr w:type="spellStart"/>
      <w:r>
        <w:t>muessen</w:t>
      </w:r>
      <w:proofErr w:type="spellEnd"/>
      <w:r>
        <w:t xml:space="preserve"> Christen </w:t>
      </w:r>
      <w:proofErr w:type="spellStart"/>
      <w:r>
        <w:t>ir</w:t>
      </w:r>
      <w:proofErr w:type="spellEnd"/>
      <w:r>
        <w:t xml:space="preserve"> </w:t>
      </w:r>
      <w:proofErr w:type="spellStart"/>
      <w:r>
        <w:t>stercke</w:t>
      </w:r>
      <w:proofErr w:type="spellEnd"/>
      <w:r>
        <w:t xml:space="preserve"> / macht / leben / und thun / in </w:t>
      </w:r>
      <w:proofErr w:type="spellStart"/>
      <w:r>
        <w:t>goetlichen</w:t>
      </w:r>
      <w:proofErr w:type="spellEnd"/>
      <w:r>
        <w:t xml:space="preserve"> </w:t>
      </w:r>
      <w:proofErr w:type="spellStart"/>
      <w:r>
        <w:t>zusagunghen</w:t>
      </w:r>
      <w:proofErr w:type="spellEnd"/>
      <w:r>
        <w:t xml:space="preserve"> / durch den glauben / haben. </w:t>
      </w:r>
    </w:p>
    <w:p w14:paraId="6FDEC7CF" w14:textId="77777777" w:rsidR="007A7073" w:rsidRDefault="007A7073" w:rsidP="007A7073">
      <w:pPr>
        <w:pStyle w:val="StandardWeb"/>
      </w:pPr>
      <w:r>
        <w:t xml:space="preserve">Wenn </w:t>
      </w:r>
      <w:proofErr w:type="spellStart"/>
      <w:r>
        <w:t>sy</w:t>
      </w:r>
      <w:proofErr w:type="spellEnd"/>
      <w:r>
        <w:t xml:space="preserve"> also </w:t>
      </w:r>
      <w:proofErr w:type="spellStart"/>
      <w:r>
        <w:t>auff</w:t>
      </w:r>
      <w:proofErr w:type="spellEnd"/>
      <w:r>
        <w:t xml:space="preserve"> </w:t>
      </w:r>
      <w:proofErr w:type="spellStart"/>
      <w:r>
        <w:t>goetliche</w:t>
      </w:r>
      <w:proofErr w:type="spellEnd"/>
      <w:r>
        <w:t xml:space="preserve"> </w:t>
      </w:r>
      <w:proofErr w:type="spellStart"/>
      <w:r>
        <w:t>wort</w:t>
      </w:r>
      <w:proofErr w:type="spellEnd"/>
      <w:r>
        <w:t xml:space="preserve"> stehn </w:t>
      </w:r>
      <w:proofErr w:type="spellStart"/>
      <w:r>
        <w:t>seind</w:t>
      </w:r>
      <w:proofErr w:type="spellEnd"/>
      <w:r>
        <w:t xml:space="preserve"> </w:t>
      </w:r>
      <w:proofErr w:type="spellStart"/>
      <w:r>
        <w:t>sy</w:t>
      </w:r>
      <w:proofErr w:type="spellEnd"/>
      <w:r>
        <w:t xml:space="preserve"> innerlich ein </w:t>
      </w:r>
      <w:proofErr w:type="spellStart"/>
      <w:r>
        <w:t>warhafftiger</w:t>
      </w:r>
      <w:proofErr w:type="spellEnd"/>
      <w:r>
        <w:t xml:space="preserve"> </w:t>
      </w:r>
      <w:proofErr w:type="spellStart"/>
      <w:r>
        <w:t>geystlicher</w:t>
      </w:r>
      <w:proofErr w:type="spellEnd"/>
      <w:r>
        <w:t xml:space="preserve"> </w:t>
      </w:r>
      <w:proofErr w:type="spellStart"/>
      <w:r>
        <w:t>israhel</w:t>
      </w:r>
      <w:proofErr w:type="spellEnd"/>
      <w:r>
        <w:t xml:space="preserve"> / der mit </w:t>
      </w:r>
      <w:proofErr w:type="spellStart"/>
      <w:r>
        <w:t>got</w:t>
      </w:r>
      <w:proofErr w:type="spellEnd"/>
      <w:r>
        <w:t xml:space="preserve"> </w:t>
      </w:r>
      <w:proofErr w:type="spellStart"/>
      <w:r>
        <w:t>starck</w:t>
      </w:r>
      <w:proofErr w:type="spellEnd"/>
      <w:r>
        <w:t xml:space="preserve"> ist. Und ist </w:t>
      </w:r>
      <w:proofErr w:type="spellStart"/>
      <w:r>
        <w:t>nitt</w:t>
      </w:r>
      <w:proofErr w:type="spellEnd"/>
      <w:r>
        <w:t xml:space="preserve"> </w:t>
      </w:r>
      <w:proofErr w:type="spellStart"/>
      <w:r>
        <w:t>müglich</w:t>
      </w:r>
      <w:proofErr w:type="spellEnd"/>
      <w:r>
        <w:t xml:space="preserve"> das </w:t>
      </w:r>
      <w:proofErr w:type="spellStart"/>
      <w:r>
        <w:t>yme</w:t>
      </w:r>
      <w:proofErr w:type="spellEnd"/>
      <w:r>
        <w:t xml:space="preserve"> die </w:t>
      </w:r>
      <w:proofErr w:type="spellStart"/>
      <w:r>
        <w:t>pforten</w:t>
      </w:r>
      <w:proofErr w:type="spellEnd"/>
      <w:r>
        <w:t xml:space="preserve"> der helle </w:t>
      </w:r>
      <w:proofErr w:type="spellStart"/>
      <w:r>
        <w:t>obsigen</w:t>
      </w:r>
      <w:proofErr w:type="spellEnd"/>
      <w:r>
        <w:t xml:space="preserve"> / oder das </w:t>
      </w:r>
      <w:proofErr w:type="spellStart"/>
      <w:r>
        <w:t>ym</w:t>
      </w:r>
      <w:proofErr w:type="spellEnd"/>
      <w:r>
        <w:t xml:space="preserve"> ein weltliche macht </w:t>
      </w:r>
      <w:proofErr w:type="spellStart"/>
      <w:r>
        <w:t>anhab</w:t>
      </w:r>
      <w:proofErr w:type="spellEnd"/>
      <w:r>
        <w:t xml:space="preserve">. </w:t>
      </w:r>
      <w:proofErr w:type="spellStart"/>
      <w:r>
        <w:t>Hierem</w:t>
      </w:r>
      <w:proofErr w:type="spellEnd"/>
      <w:r>
        <w:t xml:space="preserve">. i. </w:t>
      </w:r>
      <w:proofErr w:type="spellStart"/>
      <w:r>
        <w:t>infine</w:t>
      </w:r>
      <w:proofErr w:type="spellEnd"/>
      <w:r>
        <w:t xml:space="preserve">. Die </w:t>
      </w:r>
      <w:proofErr w:type="spellStart"/>
      <w:r>
        <w:t>schrifft</w:t>
      </w:r>
      <w:proofErr w:type="spellEnd"/>
      <w:r>
        <w:t xml:space="preserve"> nennet </w:t>
      </w:r>
      <w:proofErr w:type="spellStart"/>
      <w:r>
        <w:t>nitt</w:t>
      </w:r>
      <w:proofErr w:type="spellEnd"/>
      <w:r>
        <w:t xml:space="preserve"> allein das </w:t>
      </w:r>
      <w:proofErr w:type="spellStart"/>
      <w:r>
        <w:t>geystlich</w:t>
      </w:r>
      <w:proofErr w:type="spellEnd"/>
      <w:r>
        <w:t xml:space="preserve"> </w:t>
      </w:r>
      <w:proofErr w:type="spellStart"/>
      <w:r>
        <w:t>volck</w:t>
      </w:r>
      <w:proofErr w:type="spellEnd"/>
      <w:r>
        <w:t xml:space="preserve"> </w:t>
      </w:r>
      <w:proofErr w:type="spellStart"/>
      <w:r>
        <w:t>Israhel</w:t>
      </w:r>
      <w:proofErr w:type="spellEnd"/>
      <w:r>
        <w:t xml:space="preserve"> / </w:t>
      </w:r>
      <w:proofErr w:type="spellStart"/>
      <w:r>
        <w:t>sonder</w:t>
      </w:r>
      <w:proofErr w:type="spellEnd"/>
      <w:r>
        <w:t xml:space="preserve"> auch das </w:t>
      </w:r>
      <w:proofErr w:type="spellStart"/>
      <w:r>
        <w:t>eusserlich</w:t>
      </w:r>
      <w:proofErr w:type="spellEnd"/>
      <w:r>
        <w:t xml:space="preserve"> und </w:t>
      </w:r>
      <w:proofErr w:type="spellStart"/>
      <w:r>
        <w:t>scheinlich</w:t>
      </w:r>
      <w:proofErr w:type="spellEnd"/>
      <w:r>
        <w:t xml:space="preserve"> </w:t>
      </w:r>
      <w:proofErr w:type="spellStart"/>
      <w:r>
        <w:t>glaubig</w:t>
      </w:r>
      <w:proofErr w:type="spellEnd"/>
      <w:r>
        <w:t xml:space="preserve"> </w:t>
      </w:r>
      <w:proofErr w:type="spellStart"/>
      <w:r>
        <w:t>volck</w:t>
      </w:r>
      <w:proofErr w:type="spellEnd"/>
      <w:r>
        <w:t xml:space="preserve"> </w:t>
      </w:r>
      <w:proofErr w:type="spellStart"/>
      <w:r>
        <w:t>Israhel</w:t>
      </w:r>
      <w:proofErr w:type="spellEnd"/>
      <w:r>
        <w:t xml:space="preserve"> / also </w:t>
      </w:r>
      <w:proofErr w:type="spellStart"/>
      <w:r>
        <w:t>nent</w:t>
      </w:r>
      <w:proofErr w:type="spellEnd"/>
      <w:r>
        <w:t xml:space="preserve"> </w:t>
      </w:r>
      <w:proofErr w:type="spellStart"/>
      <w:r>
        <w:t>Malach</w:t>
      </w:r>
      <w:proofErr w:type="spellEnd"/>
      <w:r>
        <w:t xml:space="preserve"> </w:t>
      </w:r>
      <w:proofErr w:type="spellStart"/>
      <w:r>
        <w:t>ungleubig</w:t>
      </w:r>
      <w:proofErr w:type="spellEnd"/>
      <w:r>
        <w:t xml:space="preserve"> </w:t>
      </w:r>
      <w:proofErr w:type="spellStart"/>
      <w:r>
        <w:t>pfafen</w:t>
      </w:r>
      <w:proofErr w:type="spellEnd"/>
      <w:r>
        <w:t xml:space="preserve"> </w:t>
      </w:r>
      <w:proofErr w:type="spellStart"/>
      <w:r>
        <w:t>unn</w:t>
      </w:r>
      <w:proofErr w:type="spellEnd"/>
      <w:r>
        <w:t xml:space="preserve"> </w:t>
      </w:r>
      <w:proofErr w:type="spellStart"/>
      <w:r>
        <w:t>leyen</w:t>
      </w:r>
      <w:proofErr w:type="spellEnd"/>
      <w:r>
        <w:t xml:space="preserve"> </w:t>
      </w:r>
      <w:proofErr w:type="spellStart"/>
      <w:r>
        <w:t>israhel</w:t>
      </w:r>
      <w:proofErr w:type="spellEnd"/>
      <w:r>
        <w:t xml:space="preserve">. </w:t>
      </w:r>
    </w:p>
    <w:p w14:paraId="50A43906" w14:textId="77777777" w:rsidR="007A7073" w:rsidRDefault="007A7073" w:rsidP="007A7073">
      <w:pPr>
        <w:pStyle w:val="StandardWeb"/>
      </w:pPr>
      <w:r>
        <w:t xml:space="preserve">Unser </w:t>
      </w:r>
      <w:proofErr w:type="spellStart"/>
      <w:r>
        <w:t>text</w:t>
      </w:r>
      <w:proofErr w:type="spellEnd"/>
      <w:r>
        <w:t xml:space="preserve"> spricht / das </w:t>
      </w:r>
      <w:proofErr w:type="spellStart"/>
      <w:r>
        <w:t>gotis</w:t>
      </w:r>
      <w:proofErr w:type="spellEnd"/>
      <w:r>
        <w:t xml:space="preserve"> </w:t>
      </w:r>
      <w:proofErr w:type="spellStart"/>
      <w:r>
        <w:t>wort</w:t>
      </w:r>
      <w:proofErr w:type="spellEnd"/>
      <w:r>
        <w:t xml:space="preserve"> (welches so wichtig schwer und </w:t>
      </w:r>
      <w:proofErr w:type="spellStart"/>
      <w:r>
        <w:t>dapffer</w:t>
      </w:r>
      <w:proofErr w:type="spellEnd"/>
      <w:r>
        <w:t xml:space="preserve"> ist) in der </w:t>
      </w:r>
      <w:proofErr w:type="spellStart"/>
      <w:r>
        <w:t>hand</w:t>
      </w:r>
      <w:proofErr w:type="spellEnd"/>
      <w:r>
        <w:t xml:space="preserve"> </w:t>
      </w:r>
      <w:proofErr w:type="spellStart"/>
      <w:r>
        <w:t>malachi</w:t>
      </w:r>
      <w:proofErr w:type="spellEnd"/>
      <w:r>
        <w:t xml:space="preserve"> gegeben / oder </w:t>
      </w:r>
      <w:proofErr w:type="spellStart"/>
      <w:r>
        <w:t>geredt</w:t>
      </w:r>
      <w:proofErr w:type="spellEnd"/>
      <w:r>
        <w:t xml:space="preserve"> sein zu </w:t>
      </w:r>
      <w:proofErr w:type="spellStart"/>
      <w:r>
        <w:t>Israhel</w:t>
      </w:r>
      <w:proofErr w:type="spellEnd"/>
      <w:r>
        <w:t xml:space="preserve">. Dann zu reden </w:t>
      </w:r>
      <w:proofErr w:type="spellStart"/>
      <w:r>
        <w:t>gehoeren</w:t>
      </w:r>
      <w:proofErr w:type="spellEnd"/>
      <w:r>
        <w:t xml:space="preserve"> </w:t>
      </w:r>
      <w:proofErr w:type="spellStart"/>
      <w:r>
        <w:t>leftzen</w:t>
      </w:r>
      <w:proofErr w:type="spellEnd"/>
      <w:r>
        <w:t xml:space="preserve"> / </w:t>
      </w:r>
      <w:proofErr w:type="spellStart"/>
      <w:r>
        <w:t>zungen</w:t>
      </w:r>
      <w:proofErr w:type="spellEnd"/>
      <w:r>
        <w:t xml:space="preserve"> / </w:t>
      </w:r>
      <w:proofErr w:type="spellStart"/>
      <w:r>
        <w:t>zen</w:t>
      </w:r>
      <w:proofErr w:type="spellEnd"/>
      <w:r>
        <w:t xml:space="preserve"> / und </w:t>
      </w:r>
      <w:proofErr w:type="spellStart"/>
      <w:r>
        <w:t>athem</w:t>
      </w:r>
      <w:proofErr w:type="spellEnd"/>
      <w:r>
        <w:t xml:space="preserve">. Aber die </w:t>
      </w:r>
      <w:proofErr w:type="spellStart"/>
      <w:r>
        <w:t>hand</w:t>
      </w:r>
      <w:proofErr w:type="spellEnd"/>
      <w:r>
        <w:t xml:space="preserve"> hat der keines. </w:t>
      </w:r>
      <w:proofErr w:type="spellStart"/>
      <w:r>
        <w:t>Drumb</w:t>
      </w:r>
      <w:proofErr w:type="spellEnd"/>
      <w:r>
        <w:t xml:space="preserve"> </w:t>
      </w:r>
      <w:proofErr w:type="spellStart"/>
      <w:r>
        <w:t>kan</w:t>
      </w:r>
      <w:proofErr w:type="spellEnd"/>
      <w:r>
        <w:t xml:space="preserve"> </w:t>
      </w:r>
      <w:proofErr w:type="spellStart"/>
      <w:r>
        <w:t>sy</w:t>
      </w:r>
      <w:proofErr w:type="spellEnd"/>
      <w:r>
        <w:t xml:space="preserve"> </w:t>
      </w:r>
      <w:proofErr w:type="spellStart"/>
      <w:r>
        <w:t>nit</w:t>
      </w:r>
      <w:proofErr w:type="spellEnd"/>
      <w:r>
        <w:t xml:space="preserve"> reden. </w:t>
      </w:r>
      <w:proofErr w:type="spellStart"/>
      <w:r>
        <w:t>Warumb</w:t>
      </w:r>
      <w:proofErr w:type="spellEnd"/>
      <w:r>
        <w:t xml:space="preserve"> spricht dann die </w:t>
      </w:r>
      <w:proofErr w:type="spellStart"/>
      <w:r>
        <w:t>schrifft</w:t>
      </w:r>
      <w:proofErr w:type="spellEnd"/>
      <w:r>
        <w:t xml:space="preserve"> </w:t>
      </w:r>
      <w:proofErr w:type="spellStart"/>
      <w:r>
        <w:t>nit</w:t>
      </w:r>
      <w:proofErr w:type="spellEnd"/>
      <w:r>
        <w:t xml:space="preserve"> / </w:t>
      </w:r>
      <w:proofErr w:type="spellStart"/>
      <w:r>
        <w:t>ind</w:t>
      </w:r>
      <w:proofErr w:type="spellEnd"/>
      <w:r>
        <w:t xml:space="preserve"> en </w:t>
      </w:r>
      <w:proofErr w:type="spellStart"/>
      <w:r>
        <w:t>mund</w:t>
      </w:r>
      <w:proofErr w:type="spellEnd"/>
      <w:r>
        <w:t xml:space="preserve"> Malachi. Antwort. </w:t>
      </w:r>
      <w:proofErr w:type="spellStart"/>
      <w:r>
        <w:t>Wiewol</w:t>
      </w:r>
      <w:proofErr w:type="spellEnd"/>
      <w:r>
        <w:t xml:space="preserve"> das </w:t>
      </w:r>
      <w:proofErr w:type="spellStart"/>
      <w:r>
        <w:t>hebraysch</w:t>
      </w:r>
      <w:proofErr w:type="spellEnd"/>
      <w:r>
        <w:t xml:space="preserve"> </w:t>
      </w:r>
      <w:proofErr w:type="spellStart"/>
      <w:r>
        <w:t>wort</w:t>
      </w:r>
      <w:proofErr w:type="spellEnd"/>
      <w:r>
        <w:t xml:space="preserve">. </w:t>
      </w:r>
      <w:proofErr w:type="spellStart"/>
      <w:r>
        <w:t>beiad</w:t>
      </w:r>
      <w:proofErr w:type="spellEnd"/>
      <w:r>
        <w:t xml:space="preserve">. </w:t>
      </w:r>
      <w:proofErr w:type="spellStart"/>
      <w:r>
        <w:t>vil</w:t>
      </w:r>
      <w:proofErr w:type="spellEnd"/>
      <w:r>
        <w:t xml:space="preserve"> </w:t>
      </w:r>
      <w:proofErr w:type="spellStart"/>
      <w:r>
        <w:t>bedeutnis</w:t>
      </w:r>
      <w:proofErr w:type="spellEnd"/>
      <w:r>
        <w:t xml:space="preserve"> hat / </w:t>
      </w:r>
      <w:proofErr w:type="spellStart"/>
      <w:r>
        <w:t>unn</w:t>
      </w:r>
      <w:proofErr w:type="spellEnd"/>
      <w:r>
        <w:t xml:space="preserve"> heisset </w:t>
      </w:r>
      <w:proofErr w:type="spellStart"/>
      <w:r>
        <w:t>auff</w:t>
      </w:r>
      <w:proofErr w:type="spellEnd"/>
      <w:r>
        <w:t xml:space="preserve"> </w:t>
      </w:r>
      <w:proofErr w:type="spellStart"/>
      <w:r>
        <w:t>teutsch</w:t>
      </w:r>
      <w:proofErr w:type="spellEnd"/>
      <w:r>
        <w:t xml:space="preserve"> / in der macht / in dem rat / in der </w:t>
      </w:r>
      <w:proofErr w:type="spellStart"/>
      <w:r>
        <w:t>prophecey</w:t>
      </w:r>
      <w:proofErr w:type="spellEnd"/>
      <w:r>
        <w:t xml:space="preserve"> / in der </w:t>
      </w:r>
      <w:proofErr w:type="spellStart"/>
      <w:r>
        <w:t>stat</w:t>
      </w:r>
      <w:proofErr w:type="spellEnd"/>
      <w:r>
        <w:t xml:space="preserve"> / </w:t>
      </w:r>
      <w:proofErr w:type="spellStart"/>
      <w:r>
        <w:t>unn</w:t>
      </w:r>
      <w:proofErr w:type="spellEnd"/>
      <w:r>
        <w:t xml:space="preserve"> in der </w:t>
      </w:r>
      <w:proofErr w:type="spellStart"/>
      <w:r>
        <w:t>hand</w:t>
      </w:r>
      <w:proofErr w:type="spellEnd"/>
      <w:r>
        <w:t xml:space="preserve">. </w:t>
      </w:r>
      <w:proofErr w:type="spellStart"/>
      <w:r>
        <w:t>Dannest</w:t>
      </w:r>
      <w:proofErr w:type="spellEnd"/>
      <w:r>
        <w:t xml:space="preserve"> dolmetschen Juden / </w:t>
      </w:r>
      <w:proofErr w:type="spellStart"/>
      <w:r>
        <w:t>Kriechisch</w:t>
      </w:r>
      <w:proofErr w:type="spellEnd"/>
      <w:r>
        <w:t xml:space="preserve"> / latinisch / </w:t>
      </w:r>
      <w:proofErr w:type="spellStart"/>
      <w:r>
        <w:t>unnd</w:t>
      </w:r>
      <w:proofErr w:type="spellEnd"/>
      <w:r>
        <w:t xml:space="preserve"> </w:t>
      </w:r>
      <w:proofErr w:type="spellStart"/>
      <w:r>
        <w:t>teutsch</w:t>
      </w:r>
      <w:proofErr w:type="spellEnd"/>
      <w:r>
        <w:t xml:space="preserve"> </w:t>
      </w:r>
      <w:proofErr w:type="spellStart"/>
      <w:r>
        <w:t>gemeinlich</w:t>
      </w:r>
      <w:proofErr w:type="spellEnd"/>
      <w:r>
        <w:t xml:space="preserve"> </w:t>
      </w:r>
      <w:proofErr w:type="spellStart"/>
      <w:r>
        <w:t>genantes</w:t>
      </w:r>
      <w:proofErr w:type="spellEnd"/>
      <w:r>
        <w:t xml:space="preserve"> </w:t>
      </w:r>
      <w:proofErr w:type="spellStart"/>
      <w:r>
        <w:t>wort</w:t>
      </w:r>
      <w:proofErr w:type="spellEnd"/>
      <w:r>
        <w:t xml:space="preserve"> also / in der </w:t>
      </w:r>
      <w:proofErr w:type="spellStart"/>
      <w:r>
        <w:t>hand</w:t>
      </w:r>
      <w:proofErr w:type="spellEnd"/>
      <w:r>
        <w:t xml:space="preserve"> / so es etwa </w:t>
      </w:r>
      <w:proofErr w:type="spellStart"/>
      <w:r>
        <w:t>geschriben</w:t>
      </w:r>
      <w:proofErr w:type="spellEnd"/>
      <w:r>
        <w:t xml:space="preserve"> </w:t>
      </w:r>
      <w:proofErr w:type="spellStart"/>
      <w:r>
        <w:t>stat</w:t>
      </w:r>
      <w:proofErr w:type="spellEnd"/>
      <w:r>
        <w:t xml:space="preserve"> / das </w:t>
      </w:r>
      <w:proofErr w:type="spellStart"/>
      <w:r>
        <w:t>wort</w:t>
      </w:r>
      <w:proofErr w:type="spellEnd"/>
      <w:r>
        <w:t xml:space="preserve"> </w:t>
      </w:r>
      <w:proofErr w:type="spellStart"/>
      <w:r>
        <w:t>gotis</w:t>
      </w:r>
      <w:proofErr w:type="spellEnd"/>
      <w:r>
        <w:t xml:space="preserve"> in etc. Damit on </w:t>
      </w:r>
      <w:proofErr w:type="spellStart"/>
      <w:r>
        <w:t>zweifel</w:t>
      </w:r>
      <w:proofErr w:type="spellEnd"/>
      <w:r>
        <w:t xml:space="preserve"> der heilig </w:t>
      </w:r>
      <w:proofErr w:type="spellStart"/>
      <w:r>
        <w:t>geyst</w:t>
      </w:r>
      <w:proofErr w:type="spellEnd"/>
      <w:r>
        <w:t xml:space="preserve"> </w:t>
      </w:r>
      <w:proofErr w:type="spellStart"/>
      <w:r>
        <w:t>verborgenlich</w:t>
      </w:r>
      <w:proofErr w:type="spellEnd"/>
      <w:r>
        <w:t xml:space="preserve"> anzeigt / </w:t>
      </w:r>
      <w:proofErr w:type="spellStart"/>
      <w:r>
        <w:t>dz</w:t>
      </w:r>
      <w:proofErr w:type="spellEnd"/>
      <w:r>
        <w:t xml:space="preserve"> er sonst </w:t>
      </w:r>
      <w:proofErr w:type="spellStart"/>
      <w:r>
        <w:t>offenlich</w:t>
      </w:r>
      <w:proofErr w:type="spellEnd"/>
      <w:r>
        <w:t xml:space="preserve"> </w:t>
      </w:r>
      <w:proofErr w:type="spellStart"/>
      <w:r>
        <w:t>gelert</w:t>
      </w:r>
      <w:proofErr w:type="spellEnd"/>
      <w:r>
        <w:t xml:space="preserve"> / </w:t>
      </w:r>
      <w:proofErr w:type="spellStart"/>
      <w:r>
        <w:t>unn</w:t>
      </w:r>
      <w:proofErr w:type="spellEnd"/>
      <w:r>
        <w:t xml:space="preserve"> in der that erzeigt hat. </w:t>
      </w:r>
      <w:proofErr w:type="spellStart"/>
      <w:r>
        <w:t>Got</w:t>
      </w:r>
      <w:proofErr w:type="spellEnd"/>
      <w:r>
        <w:t xml:space="preserve"> sprach zu Mosi das er in seinem </w:t>
      </w:r>
      <w:proofErr w:type="spellStart"/>
      <w:r>
        <w:t>mund</w:t>
      </w:r>
      <w:proofErr w:type="spellEnd"/>
      <w:r>
        <w:t xml:space="preserve"> </w:t>
      </w:r>
      <w:proofErr w:type="spellStart"/>
      <w:r>
        <w:t>wolt</w:t>
      </w:r>
      <w:proofErr w:type="spellEnd"/>
      <w:r>
        <w:t xml:space="preserve"> sein / </w:t>
      </w:r>
      <w:proofErr w:type="spellStart"/>
      <w:r>
        <w:t>unn</w:t>
      </w:r>
      <w:proofErr w:type="spellEnd"/>
      <w:r>
        <w:t xml:space="preserve"> </w:t>
      </w:r>
      <w:proofErr w:type="spellStart"/>
      <w:r>
        <w:t>wolt</w:t>
      </w:r>
      <w:proofErr w:type="spellEnd"/>
      <w:r>
        <w:t xml:space="preserve"> </w:t>
      </w:r>
      <w:proofErr w:type="spellStart"/>
      <w:r>
        <w:t>yen</w:t>
      </w:r>
      <w:proofErr w:type="spellEnd"/>
      <w:r>
        <w:t xml:space="preserve"> </w:t>
      </w:r>
      <w:proofErr w:type="spellStart"/>
      <w:r>
        <w:t>leren</w:t>
      </w:r>
      <w:proofErr w:type="spellEnd"/>
      <w:r>
        <w:t xml:space="preserve"> / alles / das er in seinem </w:t>
      </w:r>
      <w:proofErr w:type="spellStart"/>
      <w:r>
        <w:t>nhomen</w:t>
      </w:r>
      <w:proofErr w:type="spellEnd"/>
      <w:r>
        <w:t xml:space="preserve"> </w:t>
      </w:r>
      <w:proofErr w:type="spellStart"/>
      <w:r>
        <w:t>solt</w:t>
      </w:r>
      <w:proofErr w:type="spellEnd"/>
      <w:r>
        <w:t xml:space="preserve"> sagen. </w:t>
      </w:r>
      <w:proofErr w:type="spellStart"/>
      <w:r>
        <w:t>Exod</w:t>
      </w:r>
      <w:proofErr w:type="spellEnd"/>
      <w:r>
        <w:t xml:space="preserve">. </w:t>
      </w:r>
      <w:proofErr w:type="spellStart"/>
      <w:r>
        <w:t>iiij</w:t>
      </w:r>
      <w:proofErr w:type="spellEnd"/>
      <w:r>
        <w:t xml:space="preserve">. Dadurch </w:t>
      </w:r>
      <w:proofErr w:type="spellStart"/>
      <w:r>
        <w:t>verstendiget</w:t>
      </w:r>
      <w:proofErr w:type="spellEnd"/>
      <w:r>
        <w:t xml:space="preserve"> uns der geist </w:t>
      </w:r>
      <w:proofErr w:type="spellStart"/>
      <w:r>
        <w:t>gotis</w:t>
      </w:r>
      <w:proofErr w:type="spellEnd"/>
      <w:r>
        <w:t xml:space="preserve"> / das unser </w:t>
      </w:r>
      <w:proofErr w:type="spellStart"/>
      <w:r>
        <w:t>mund</w:t>
      </w:r>
      <w:proofErr w:type="spellEnd"/>
      <w:r>
        <w:t xml:space="preserve"> gar nichts zu </w:t>
      </w:r>
      <w:proofErr w:type="spellStart"/>
      <w:r>
        <w:t>goetlichem</w:t>
      </w:r>
      <w:proofErr w:type="spellEnd"/>
      <w:r>
        <w:t xml:space="preserve"> </w:t>
      </w:r>
      <w:proofErr w:type="spellStart"/>
      <w:r>
        <w:t>wort</w:t>
      </w:r>
      <w:proofErr w:type="spellEnd"/>
      <w:r>
        <w:t xml:space="preserve"> </w:t>
      </w:r>
      <w:proofErr w:type="spellStart"/>
      <w:r>
        <w:t>kan</w:t>
      </w:r>
      <w:proofErr w:type="spellEnd"/>
      <w:r>
        <w:t xml:space="preserve"> </w:t>
      </w:r>
      <w:proofErr w:type="spellStart"/>
      <w:r>
        <w:t>unn</w:t>
      </w:r>
      <w:proofErr w:type="spellEnd"/>
      <w:r>
        <w:t xml:space="preserve"> </w:t>
      </w:r>
      <w:proofErr w:type="spellStart"/>
      <w:r>
        <w:t>sol</w:t>
      </w:r>
      <w:proofErr w:type="spellEnd"/>
      <w:r>
        <w:t xml:space="preserve"> thun. Dann so </w:t>
      </w:r>
      <w:proofErr w:type="spellStart"/>
      <w:r>
        <w:t>vil</w:t>
      </w:r>
      <w:proofErr w:type="spellEnd"/>
      <w:r>
        <w:t xml:space="preserve"> die </w:t>
      </w:r>
      <w:proofErr w:type="spellStart"/>
      <w:r>
        <w:t>hand</w:t>
      </w:r>
      <w:proofErr w:type="spellEnd"/>
      <w:r>
        <w:t xml:space="preserve"> zu der sprach und rede thut / so </w:t>
      </w:r>
      <w:proofErr w:type="spellStart"/>
      <w:r>
        <w:t>vil</w:t>
      </w:r>
      <w:proofErr w:type="spellEnd"/>
      <w:r>
        <w:t xml:space="preserve"> thut unsere </w:t>
      </w:r>
      <w:proofErr w:type="spellStart"/>
      <w:r>
        <w:t>zungen</w:t>
      </w:r>
      <w:proofErr w:type="spellEnd"/>
      <w:r>
        <w:t xml:space="preserve"> / </w:t>
      </w:r>
      <w:proofErr w:type="spellStart"/>
      <w:r>
        <w:t>unn</w:t>
      </w:r>
      <w:proofErr w:type="spellEnd"/>
      <w:r>
        <w:t xml:space="preserve"> </w:t>
      </w:r>
      <w:proofErr w:type="spellStart"/>
      <w:r>
        <w:t>mund</w:t>
      </w:r>
      <w:proofErr w:type="spellEnd"/>
      <w:r>
        <w:t xml:space="preserve"> / zu </w:t>
      </w:r>
      <w:proofErr w:type="spellStart"/>
      <w:r>
        <w:t>goetlichem</w:t>
      </w:r>
      <w:proofErr w:type="spellEnd"/>
      <w:r>
        <w:t xml:space="preserve"> </w:t>
      </w:r>
      <w:proofErr w:type="spellStart"/>
      <w:r>
        <w:t>wort</w:t>
      </w:r>
      <w:proofErr w:type="spellEnd"/>
      <w:r>
        <w:t xml:space="preserve">. </w:t>
      </w:r>
      <w:proofErr w:type="spellStart"/>
      <w:r>
        <w:t>Gleycherweiß</w:t>
      </w:r>
      <w:proofErr w:type="spellEnd"/>
      <w:r>
        <w:t xml:space="preserve"> das </w:t>
      </w:r>
      <w:proofErr w:type="spellStart"/>
      <w:r>
        <w:t>wort</w:t>
      </w:r>
      <w:proofErr w:type="spellEnd"/>
      <w:r>
        <w:t xml:space="preserve"> der </w:t>
      </w:r>
      <w:proofErr w:type="spellStart"/>
      <w:r>
        <w:t>hand</w:t>
      </w:r>
      <w:proofErr w:type="spellEnd"/>
      <w:r>
        <w:t xml:space="preserve"> gar </w:t>
      </w:r>
      <w:proofErr w:type="spellStart"/>
      <w:r>
        <w:t>frembd</w:t>
      </w:r>
      <w:proofErr w:type="spellEnd"/>
      <w:r>
        <w:t xml:space="preserve"> ist. So ist </w:t>
      </w:r>
      <w:proofErr w:type="spellStart"/>
      <w:r>
        <w:t>gottis</w:t>
      </w:r>
      <w:proofErr w:type="spellEnd"/>
      <w:r>
        <w:t xml:space="preserve"> </w:t>
      </w:r>
      <w:proofErr w:type="spellStart"/>
      <w:r>
        <w:t>wort</w:t>
      </w:r>
      <w:proofErr w:type="spellEnd"/>
      <w:r>
        <w:t xml:space="preserve"> unserem natürlichen </w:t>
      </w:r>
      <w:proofErr w:type="spellStart"/>
      <w:r>
        <w:t>mund</w:t>
      </w:r>
      <w:proofErr w:type="spellEnd"/>
      <w:r>
        <w:t xml:space="preserve"> </w:t>
      </w:r>
      <w:proofErr w:type="spellStart"/>
      <w:r>
        <w:t>frembd</w:t>
      </w:r>
      <w:proofErr w:type="spellEnd"/>
      <w:r>
        <w:t xml:space="preserve"> / </w:t>
      </w:r>
      <w:proofErr w:type="spellStart"/>
      <w:r>
        <w:t>unn</w:t>
      </w:r>
      <w:proofErr w:type="spellEnd"/>
      <w:r>
        <w:t xml:space="preserve"> </w:t>
      </w:r>
      <w:proofErr w:type="spellStart"/>
      <w:r>
        <w:t>uber</w:t>
      </w:r>
      <w:proofErr w:type="spellEnd"/>
      <w:r>
        <w:t xml:space="preserve"> alles </w:t>
      </w:r>
      <w:proofErr w:type="spellStart"/>
      <w:r>
        <w:t>zuthun</w:t>
      </w:r>
      <w:proofErr w:type="spellEnd"/>
      <w:r>
        <w:t xml:space="preserve"> oder mit </w:t>
      </w:r>
      <w:proofErr w:type="spellStart"/>
      <w:r>
        <w:t>wircken</w:t>
      </w:r>
      <w:proofErr w:type="spellEnd"/>
      <w:r>
        <w:t xml:space="preserve"> der </w:t>
      </w:r>
      <w:proofErr w:type="spellStart"/>
      <w:r>
        <w:t>natur</w:t>
      </w:r>
      <w:proofErr w:type="spellEnd"/>
      <w:r>
        <w:t xml:space="preserve">. </w:t>
      </w:r>
      <w:proofErr w:type="spellStart"/>
      <w:r>
        <w:t>Darumb</w:t>
      </w:r>
      <w:proofErr w:type="spellEnd"/>
      <w:r>
        <w:t xml:space="preserve"> vergleichet </w:t>
      </w:r>
      <w:proofErr w:type="spellStart"/>
      <w:r>
        <w:t>got</w:t>
      </w:r>
      <w:proofErr w:type="spellEnd"/>
      <w:r>
        <w:t xml:space="preserve"> den </w:t>
      </w:r>
      <w:proofErr w:type="spellStart"/>
      <w:r>
        <w:t>mund</w:t>
      </w:r>
      <w:proofErr w:type="spellEnd"/>
      <w:r>
        <w:t xml:space="preserve"> </w:t>
      </w:r>
      <w:proofErr w:type="spellStart"/>
      <w:r>
        <w:t>dero</w:t>
      </w:r>
      <w:proofErr w:type="spellEnd"/>
      <w:r>
        <w:t xml:space="preserve"> sein </w:t>
      </w:r>
      <w:proofErr w:type="spellStart"/>
      <w:r>
        <w:t>wort</w:t>
      </w:r>
      <w:proofErr w:type="spellEnd"/>
      <w:r>
        <w:t xml:space="preserve"> sollen reden / einem </w:t>
      </w:r>
      <w:proofErr w:type="spellStart"/>
      <w:r>
        <w:t>newgeschaffen</w:t>
      </w:r>
      <w:proofErr w:type="spellEnd"/>
      <w:r>
        <w:t xml:space="preserve"> </w:t>
      </w:r>
      <w:proofErr w:type="spellStart"/>
      <w:r>
        <w:t>mund</w:t>
      </w:r>
      <w:proofErr w:type="spellEnd"/>
      <w:r>
        <w:t xml:space="preserve"> / das ist / das </w:t>
      </w:r>
      <w:proofErr w:type="spellStart"/>
      <w:r>
        <w:t>got</w:t>
      </w:r>
      <w:proofErr w:type="spellEnd"/>
      <w:r>
        <w:t xml:space="preserve"> zu Mosen sagt. Wer hat des </w:t>
      </w:r>
      <w:proofErr w:type="spellStart"/>
      <w:r>
        <w:t>menschen</w:t>
      </w:r>
      <w:proofErr w:type="spellEnd"/>
      <w:r>
        <w:t xml:space="preserve"> </w:t>
      </w:r>
      <w:proofErr w:type="spellStart"/>
      <w:r>
        <w:t>mund</w:t>
      </w:r>
      <w:proofErr w:type="spellEnd"/>
      <w:r>
        <w:t xml:space="preserve"> gemacht? oder wer hat den stummen und </w:t>
      </w:r>
      <w:proofErr w:type="spellStart"/>
      <w:r>
        <w:t>touben</w:t>
      </w:r>
      <w:proofErr w:type="spellEnd"/>
      <w:r>
        <w:t xml:space="preserve"> / den sehenden und blinden geschaffen? </w:t>
      </w:r>
      <w:proofErr w:type="spellStart"/>
      <w:r>
        <w:t>Exo</w:t>
      </w:r>
      <w:proofErr w:type="spellEnd"/>
      <w:r>
        <w:t xml:space="preserve">. </w:t>
      </w:r>
      <w:proofErr w:type="spellStart"/>
      <w:r>
        <w:t>iiij</w:t>
      </w:r>
      <w:proofErr w:type="spellEnd"/>
      <w:r>
        <w:t xml:space="preserve">. gleich als </w:t>
      </w:r>
      <w:proofErr w:type="spellStart"/>
      <w:r>
        <w:t>woelt</w:t>
      </w:r>
      <w:proofErr w:type="spellEnd"/>
      <w:r>
        <w:t xml:space="preserve"> </w:t>
      </w:r>
      <w:proofErr w:type="spellStart"/>
      <w:r>
        <w:t>got</w:t>
      </w:r>
      <w:proofErr w:type="spellEnd"/>
      <w:r>
        <w:t xml:space="preserve"> sagen. </w:t>
      </w:r>
      <w:proofErr w:type="spellStart"/>
      <w:r>
        <w:t>Ehs</w:t>
      </w:r>
      <w:proofErr w:type="spellEnd"/>
      <w:r>
        <w:t xml:space="preserve"> </w:t>
      </w:r>
      <w:proofErr w:type="spellStart"/>
      <w:r>
        <w:t>gehoert</w:t>
      </w:r>
      <w:proofErr w:type="spellEnd"/>
      <w:r>
        <w:t xml:space="preserve"> einer macht zu / </w:t>
      </w:r>
      <w:proofErr w:type="spellStart"/>
      <w:r>
        <w:t>neüwen</w:t>
      </w:r>
      <w:proofErr w:type="spellEnd"/>
      <w:r>
        <w:t xml:space="preserve"> </w:t>
      </w:r>
      <w:proofErr w:type="spellStart"/>
      <w:r>
        <w:t>mundt</w:t>
      </w:r>
      <w:proofErr w:type="spellEnd"/>
      <w:r>
        <w:t xml:space="preserve"> schaffen / </w:t>
      </w:r>
      <w:proofErr w:type="spellStart"/>
      <w:r>
        <w:t>unnd</w:t>
      </w:r>
      <w:proofErr w:type="spellEnd"/>
      <w:r>
        <w:t xml:space="preserve"> machen / das ein </w:t>
      </w:r>
      <w:proofErr w:type="spellStart"/>
      <w:r>
        <w:t>geschaffner</w:t>
      </w:r>
      <w:proofErr w:type="spellEnd"/>
      <w:r>
        <w:t xml:space="preserve"> </w:t>
      </w:r>
      <w:proofErr w:type="spellStart"/>
      <w:r>
        <w:t>mund</w:t>
      </w:r>
      <w:proofErr w:type="spellEnd"/>
      <w:r>
        <w:t xml:space="preserve"> mein </w:t>
      </w:r>
      <w:proofErr w:type="spellStart"/>
      <w:r>
        <w:t>wort</w:t>
      </w:r>
      <w:proofErr w:type="spellEnd"/>
      <w:r>
        <w:t xml:space="preserve"> verkündigen thut. </w:t>
      </w:r>
      <w:proofErr w:type="spellStart"/>
      <w:r>
        <w:t>Dartzu</w:t>
      </w:r>
      <w:proofErr w:type="spellEnd"/>
      <w:r>
        <w:t xml:space="preserve"> </w:t>
      </w:r>
      <w:proofErr w:type="spellStart"/>
      <w:r>
        <w:t>lauthet</w:t>
      </w:r>
      <w:proofErr w:type="spellEnd"/>
      <w:r>
        <w:t xml:space="preserve"> Christus / sagende. So </w:t>
      </w:r>
      <w:proofErr w:type="spellStart"/>
      <w:r>
        <w:t>ir</w:t>
      </w:r>
      <w:proofErr w:type="spellEnd"/>
      <w:r>
        <w:t xml:space="preserve"> vor den </w:t>
      </w:r>
      <w:proofErr w:type="spellStart"/>
      <w:r>
        <w:t>Fürstenn</w:t>
      </w:r>
      <w:proofErr w:type="spellEnd"/>
      <w:r>
        <w:t xml:space="preserve"> steht / </w:t>
      </w:r>
      <w:proofErr w:type="spellStart"/>
      <w:r>
        <w:t>solt</w:t>
      </w:r>
      <w:proofErr w:type="spellEnd"/>
      <w:r>
        <w:t xml:space="preserve"> </w:t>
      </w:r>
      <w:proofErr w:type="spellStart"/>
      <w:r>
        <w:t>ir</w:t>
      </w:r>
      <w:proofErr w:type="spellEnd"/>
      <w:r>
        <w:t xml:space="preserve"> </w:t>
      </w:r>
      <w:proofErr w:type="spellStart"/>
      <w:r>
        <w:t>nit</w:t>
      </w:r>
      <w:proofErr w:type="spellEnd"/>
      <w:r>
        <w:t xml:space="preserve"> vor </w:t>
      </w:r>
      <w:proofErr w:type="spellStart"/>
      <w:r>
        <w:t>gedencken</w:t>
      </w:r>
      <w:proofErr w:type="spellEnd"/>
      <w:r>
        <w:t xml:space="preserve"> / was </w:t>
      </w:r>
      <w:proofErr w:type="spellStart"/>
      <w:r>
        <w:t>ir</w:t>
      </w:r>
      <w:proofErr w:type="spellEnd"/>
      <w:r>
        <w:t xml:space="preserve"> reden </w:t>
      </w:r>
      <w:proofErr w:type="spellStart"/>
      <w:r>
        <w:t>woelt</w:t>
      </w:r>
      <w:proofErr w:type="spellEnd"/>
      <w:r>
        <w:t xml:space="preserve"> / dann es </w:t>
      </w:r>
      <w:proofErr w:type="spellStart"/>
      <w:r>
        <w:t>wirdt</w:t>
      </w:r>
      <w:proofErr w:type="spellEnd"/>
      <w:r>
        <w:t xml:space="preserve"> euch in der selben stund gegeben. </w:t>
      </w:r>
    </w:p>
    <w:p w14:paraId="472C7984" w14:textId="77777777" w:rsidR="007A7073" w:rsidRDefault="007A7073" w:rsidP="007A7073">
      <w:pPr>
        <w:pStyle w:val="StandardWeb"/>
      </w:pPr>
      <w:proofErr w:type="spellStart"/>
      <w:r>
        <w:t>Ir</w:t>
      </w:r>
      <w:proofErr w:type="spellEnd"/>
      <w:r>
        <w:t xml:space="preserve"> </w:t>
      </w:r>
      <w:proofErr w:type="spellStart"/>
      <w:r>
        <w:t>seind</w:t>
      </w:r>
      <w:proofErr w:type="spellEnd"/>
      <w:r>
        <w:t xml:space="preserve"> </w:t>
      </w:r>
      <w:proofErr w:type="spellStart"/>
      <w:r>
        <w:t>nit</w:t>
      </w:r>
      <w:proofErr w:type="spellEnd"/>
      <w:r>
        <w:t xml:space="preserve"> die reden / </w:t>
      </w:r>
      <w:proofErr w:type="spellStart"/>
      <w:r>
        <w:t>sonder</w:t>
      </w:r>
      <w:proofErr w:type="spellEnd"/>
      <w:r>
        <w:t xml:space="preserve"> der </w:t>
      </w:r>
      <w:proofErr w:type="spellStart"/>
      <w:r>
        <w:t>geyst</w:t>
      </w:r>
      <w:proofErr w:type="spellEnd"/>
      <w:r>
        <w:t xml:space="preserve"> meines </w:t>
      </w:r>
      <w:proofErr w:type="spellStart"/>
      <w:r>
        <w:t>vatters</w:t>
      </w:r>
      <w:proofErr w:type="spellEnd"/>
      <w:r>
        <w:t xml:space="preserve"> / der ist / welcher in euch redet. Matth. x. Christus </w:t>
      </w:r>
      <w:proofErr w:type="spellStart"/>
      <w:r>
        <w:t>stümmet</w:t>
      </w:r>
      <w:proofErr w:type="spellEnd"/>
      <w:r>
        <w:t xml:space="preserve"> mit seinem </w:t>
      </w:r>
      <w:proofErr w:type="spellStart"/>
      <w:r>
        <w:t>vater</w:t>
      </w:r>
      <w:proofErr w:type="spellEnd"/>
      <w:r>
        <w:t xml:space="preserve"> </w:t>
      </w:r>
      <w:proofErr w:type="spellStart"/>
      <w:r>
        <w:t>unn</w:t>
      </w:r>
      <w:proofErr w:type="spellEnd"/>
      <w:r>
        <w:t xml:space="preserve"> </w:t>
      </w:r>
      <w:proofErr w:type="spellStart"/>
      <w:r>
        <w:t>got</w:t>
      </w:r>
      <w:proofErr w:type="spellEnd"/>
      <w:r>
        <w:t xml:space="preserve"> / </w:t>
      </w:r>
      <w:proofErr w:type="spellStart"/>
      <w:r>
        <w:t>unn</w:t>
      </w:r>
      <w:proofErr w:type="spellEnd"/>
      <w:r>
        <w:t xml:space="preserve"> spricht </w:t>
      </w:r>
      <w:proofErr w:type="spellStart"/>
      <w:r>
        <w:t>klerlich</w:t>
      </w:r>
      <w:proofErr w:type="spellEnd"/>
      <w:r>
        <w:t xml:space="preserve"> / </w:t>
      </w:r>
      <w:proofErr w:type="spellStart"/>
      <w:r>
        <w:t>dz</w:t>
      </w:r>
      <w:proofErr w:type="spellEnd"/>
      <w:r>
        <w:t xml:space="preserve"> der </w:t>
      </w:r>
      <w:proofErr w:type="spellStart"/>
      <w:r>
        <w:t>geyst</w:t>
      </w:r>
      <w:proofErr w:type="spellEnd"/>
      <w:r>
        <w:t xml:space="preserve"> </w:t>
      </w:r>
      <w:proofErr w:type="spellStart"/>
      <w:r>
        <w:t>gotis</w:t>
      </w:r>
      <w:proofErr w:type="spellEnd"/>
      <w:r>
        <w:t xml:space="preserve"> in den boten </w:t>
      </w:r>
      <w:proofErr w:type="spellStart"/>
      <w:r>
        <w:t>gotis</w:t>
      </w:r>
      <w:proofErr w:type="spellEnd"/>
      <w:r>
        <w:t xml:space="preserve"> rede / und </w:t>
      </w:r>
      <w:proofErr w:type="spellStart"/>
      <w:r>
        <w:t>sy</w:t>
      </w:r>
      <w:proofErr w:type="spellEnd"/>
      <w:r>
        <w:t xml:space="preserve"> </w:t>
      </w:r>
      <w:proofErr w:type="spellStart"/>
      <w:r>
        <w:t>seind</w:t>
      </w:r>
      <w:proofErr w:type="spellEnd"/>
      <w:r>
        <w:t xml:space="preserve"> </w:t>
      </w:r>
      <w:proofErr w:type="spellStart"/>
      <w:r>
        <w:t>nit</w:t>
      </w:r>
      <w:proofErr w:type="spellEnd"/>
      <w:r>
        <w:t xml:space="preserve"> die reden. Also </w:t>
      </w:r>
      <w:proofErr w:type="spellStart"/>
      <w:r>
        <w:t>schreyet</w:t>
      </w:r>
      <w:proofErr w:type="spellEnd"/>
      <w:r>
        <w:t xml:space="preserve"> der </w:t>
      </w:r>
      <w:proofErr w:type="spellStart"/>
      <w:r>
        <w:t>geyst</w:t>
      </w:r>
      <w:proofErr w:type="spellEnd"/>
      <w:r>
        <w:t xml:space="preserve"> </w:t>
      </w:r>
      <w:proofErr w:type="spellStart"/>
      <w:r>
        <w:t>gotis</w:t>
      </w:r>
      <w:proofErr w:type="spellEnd"/>
      <w:r>
        <w:t xml:space="preserve"> in uns / sagende. Abba </w:t>
      </w:r>
      <w:proofErr w:type="spellStart"/>
      <w:r>
        <w:t>vatter</w:t>
      </w:r>
      <w:proofErr w:type="spellEnd"/>
      <w:r>
        <w:t xml:space="preserve">. Ro. </w:t>
      </w:r>
      <w:proofErr w:type="spellStart"/>
      <w:r>
        <w:t>viij</w:t>
      </w:r>
      <w:proofErr w:type="spellEnd"/>
      <w:r>
        <w:t xml:space="preserve">. </w:t>
      </w:r>
      <w:proofErr w:type="spellStart"/>
      <w:r>
        <w:t>Got</w:t>
      </w:r>
      <w:proofErr w:type="spellEnd"/>
      <w:r>
        <w:t xml:space="preserve"> muß denen ein </w:t>
      </w:r>
      <w:proofErr w:type="spellStart"/>
      <w:r>
        <w:t>newen</w:t>
      </w:r>
      <w:proofErr w:type="spellEnd"/>
      <w:r>
        <w:t xml:space="preserve"> </w:t>
      </w:r>
      <w:proofErr w:type="spellStart"/>
      <w:r>
        <w:t>erwelten</w:t>
      </w:r>
      <w:proofErr w:type="spellEnd"/>
      <w:r>
        <w:t xml:space="preserve"> </w:t>
      </w:r>
      <w:proofErr w:type="spellStart"/>
      <w:r>
        <w:t>mund</w:t>
      </w:r>
      <w:proofErr w:type="spellEnd"/>
      <w:r>
        <w:t xml:space="preserve"> </w:t>
      </w:r>
      <w:proofErr w:type="spellStart"/>
      <w:r>
        <w:t>unn</w:t>
      </w:r>
      <w:proofErr w:type="spellEnd"/>
      <w:r>
        <w:t xml:space="preserve"> </w:t>
      </w:r>
      <w:proofErr w:type="spellStart"/>
      <w:r>
        <w:t>leftzen</w:t>
      </w:r>
      <w:proofErr w:type="spellEnd"/>
      <w:r>
        <w:t xml:space="preserve"> geben / so </w:t>
      </w:r>
      <w:proofErr w:type="spellStart"/>
      <w:r>
        <w:t>yen</w:t>
      </w:r>
      <w:proofErr w:type="spellEnd"/>
      <w:r>
        <w:t xml:space="preserve"> sollen bekennen oder </w:t>
      </w:r>
      <w:proofErr w:type="spellStart"/>
      <w:r>
        <w:t>anruffen</w:t>
      </w:r>
      <w:proofErr w:type="spellEnd"/>
      <w:r>
        <w:t xml:space="preserve">. </w:t>
      </w:r>
      <w:proofErr w:type="spellStart"/>
      <w:r>
        <w:t>Sophonie</w:t>
      </w:r>
      <w:proofErr w:type="spellEnd"/>
      <w:r>
        <w:t xml:space="preserve">. </w:t>
      </w:r>
      <w:proofErr w:type="spellStart"/>
      <w:r>
        <w:t>3.b</w:t>
      </w:r>
      <w:proofErr w:type="spellEnd"/>
      <w:r>
        <w:t xml:space="preserve">. Denselben </w:t>
      </w:r>
      <w:proofErr w:type="spellStart"/>
      <w:r>
        <w:t>newen</w:t>
      </w:r>
      <w:proofErr w:type="spellEnd"/>
      <w:r>
        <w:t xml:space="preserve"> </w:t>
      </w:r>
      <w:proofErr w:type="spellStart"/>
      <w:r>
        <w:t>unn</w:t>
      </w:r>
      <w:proofErr w:type="spellEnd"/>
      <w:r>
        <w:t xml:space="preserve"> </w:t>
      </w:r>
      <w:proofErr w:type="spellStart"/>
      <w:r>
        <w:t>erwelten</w:t>
      </w:r>
      <w:proofErr w:type="spellEnd"/>
      <w:r>
        <w:t xml:space="preserve"> </w:t>
      </w:r>
      <w:proofErr w:type="spellStart"/>
      <w:r>
        <w:t>mund</w:t>
      </w:r>
      <w:proofErr w:type="spellEnd"/>
      <w:r>
        <w:t xml:space="preserve"> oder </w:t>
      </w:r>
      <w:proofErr w:type="spellStart"/>
      <w:r>
        <w:t>leftzen</w:t>
      </w:r>
      <w:proofErr w:type="spellEnd"/>
      <w:r>
        <w:t xml:space="preserve"> / </w:t>
      </w:r>
      <w:proofErr w:type="spellStart"/>
      <w:r>
        <w:t>vermagk</w:t>
      </w:r>
      <w:proofErr w:type="spellEnd"/>
      <w:r>
        <w:t xml:space="preserve"> kein </w:t>
      </w:r>
      <w:proofErr w:type="spellStart"/>
      <w:r>
        <w:t>creatur</w:t>
      </w:r>
      <w:proofErr w:type="spellEnd"/>
      <w:r>
        <w:t xml:space="preserve"> zu geben. </w:t>
      </w:r>
      <w:proofErr w:type="spellStart"/>
      <w:r>
        <w:t>Darumb</w:t>
      </w:r>
      <w:proofErr w:type="spellEnd"/>
      <w:r>
        <w:t xml:space="preserve"> fraget </w:t>
      </w:r>
      <w:proofErr w:type="spellStart"/>
      <w:r>
        <w:t>got</w:t>
      </w:r>
      <w:proofErr w:type="spellEnd"/>
      <w:r>
        <w:t xml:space="preserve"> Mosen / sagend. Wer </w:t>
      </w:r>
      <w:proofErr w:type="spellStart"/>
      <w:r>
        <w:t>hatt</w:t>
      </w:r>
      <w:proofErr w:type="spellEnd"/>
      <w:r>
        <w:t xml:space="preserve"> den </w:t>
      </w:r>
      <w:proofErr w:type="spellStart"/>
      <w:r>
        <w:t>mund</w:t>
      </w:r>
      <w:proofErr w:type="spellEnd"/>
      <w:r>
        <w:t xml:space="preserve"> eines </w:t>
      </w:r>
      <w:proofErr w:type="spellStart"/>
      <w:r>
        <w:t>menschen</w:t>
      </w:r>
      <w:proofErr w:type="spellEnd"/>
      <w:r>
        <w:t xml:space="preserve"> geschaffen? </w:t>
      </w:r>
      <w:proofErr w:type="spellStart"/>
      <w:r>
        <w:t>Derhalb</w:t>
      </w:r>
      <w:proofErr w:type="spellEnd"/>
      <w:r>
        <w:t xml:space="preserve"> spricht die </w:t>
      </w:r>
      <w:proofErr w:type="spellStart"/>
      <w:r>
        <w:t>schrifft</w:t>
      </w:r>
      <w:proofErr w:type="spellEnd"/>
      <w:r>
        <w:t xml:space="preserve"> </w:t>
      </w:r>
      <w:proofErr w:type="spellStart"/>
      <w:r>
        <w:t>offtmals</w:t>
      </w:r>
      <w:proofErr w:type="spellEnd"/>
      <w:r>
        <w:t xml:space="preserve">. Das </w:t>
      </w:r>
      <w:proofErr w:type="spellStart"/>
      <w:r>
        <w:t>wort</w:t>
      </w:r>
      <w:proofErr w:type="spellEnd"/>
      <w:r>
        <w:t xml:space="preserve"> </w:t>
      </w:r>
      <w:proofErr w:type="spellStart"/>
      <w:r>
        <w:t>gottis</w:t>
      </w:r>
      <w:proofErr w:type="spellEnd"/>
      <w:r>
        <w:t xml:space="preserve"> / in der </w:t>
      </w:r>
      <w:proofErr w:type="spellStart"/>
      <w:r>
        <w:t>hand</w:t>
      </w:r>
      <w:proofErr w:type="spellEnd"/>
      <w:r>
        <w:t xml:space="preserve"> des </w:t>
      </w:r>
      <w:proofErr w:type="spellStart"/>
      <w:r>
        <w:t>propheten</w:t>
      </w:r>
      <w:proofErr w:type="spellEnd"/>
      <w:r>
        <w:t xml:space="preserve">. Also lesen wir. Die </w:t>
      </w:r>
      <w:proofErr w:type="spellStart"/>
      <w:r>
        <w:t>Süne</w:t>
      </w:r>
      <w:proofErr w:type="spellEnd"/>
      <w:r>
        <w:t xml:space="preserve"> Aaron haben alles gethan / das </w:t>
      </w:r>
      <w:proofErr w:type="spellStart"/>
      <w:r>
        <w:t>got</w:t>
      </w:r>
      <w:proofErr w:type="spellEnd"/>
      <w:r>
        <w:t xml:space="preserve"> durch die </w:t>
      </w:r>
      <w:proofErr w:type="spellStart"/>
      <w:r>
        <w:t>hand</w:t>
      </w:r>
      <w:proofErr w:type="spellEnd"/>
      <w:r>
        <w:t xml:space="preserve"> </w:t>
      </w:r>
      <w:proofErr w:type="spellStart"/>
      <w:r>
        <w:t>Moysi</w:t>
      </w:r>
      <w:proofErr w:type="spellEnd"/>
      <w:r>
        <w:t xml:space="preserve"> </w:t>
      </w:r>
      <w:proofErr w:type="spellStart"/>
      <w:r>
        <w:t>geredt</w:t>
      </w:r>
      <w:proofErr w:type="spellEnd"/>
      <w:r>
        <w:t xml:space="preserve"> hat. </w:t>
      </w:r>
      <w:proofErr w:type="spellStart"/>
      <w:r>
        <w:t>levi</w:t>
      </w:r>
      <w:proofErr w:type="spellEnd"/>
      <w:r>
        <w:t xml:space="preserve">. 8. </w:t>
      </w:r>
      <w:proofErr w:type="spellStart"/>
      <w:r>
        <w:t>infi</w:t>
      </w:r>
      <w:proofErr w:type="spellEnd"/>
      <w:r>
        <w:t xml:space="preserve">. 26.27. Das ist die </w:t>
      </w:r>
      <w:proofErr w:type="spellStart"/>
      <w:r>
        <w:t>ursach</w:t>
      </w:r>
      <w:proofErr w:type="spellEnd"/>
      <w:r>
        <w:t xml:space="preserve"> </w:t>
      </w:r>
      <w:proofErr w:type="spellStart"/>
      <w:r>
        <w:t>warumb</w:t>
      </w:r>
      <w:proofErr w:type="spellEnd"/>
      <w:r>
        <w:t xml:space="preserve"> der </w:t>
      </w:r>
      <w:proofErr w:type="spellStart"/>
      <w:r>
        <w:t>heylig</w:t>
      </w:r>
      <w:proofErr w:type="spellEnd"/>
      <w:r>
        <w:t xml:space="preserve"> </w:t>
      </w:r>
      <w:proofErr w:type="spellStart"/>
      <w:r>
        <w:t>geyst</w:t>
      </w:r>
      <w:proofErr w:type="spellEnd"/>
      <w:r>
        <w:t xml:space="preserve"> / </w:t>
      </w:r>
      <w:proofErr w:type="spellStart"/>
      <w:r>
        <w:t>mund</w:t>
      </w:r>
      <w:proofErr w:type="spellEnd"/>
      <w:r>
        <w:t xml:space="preserve"> </w:t>
      </w:r>
      <w:proofErr w:type="spellStart"/>
      <w:r>
        <w:t>unn</w:t>
      </w:r>
      <w:proofErr w:type="spellEnd"/>
      <w:r>
        <w:t xml:space="preserve"> </w:t>
      </w:r>
      <w:proofErr w:type="spellStart"/>
      <w:r>
        <w:t>hand</w:t>
      </w:r>
      <w:proofErr w:type="spellEnd"/>
      <w:r>
        <w:t xml:space="preserve"> vergleicht / und spricht </w:t>
      </w:r>
      <w:proofErr w:type="spellStart"/>
      <w:r>
        <w:t>zeyten</w:t>
      </w:r>
      <w:proofErr w:type="spellEnd"/>
      <w:r>
        <w:t xml:space="preserve"> in der </w:t>
      </w:r>
      <w:proofErr w:type="spellStart"/>
      <w:r>
        <w:t>hand</w:t>
      </w:r>
      <w:proofErr w:type="spellEnd"/>
      <w:r>
        <w:t xml:space="preserve"> / </w:t>
      </w:r>
      <w:proofErr w:type="spellStart"/>
      <w:r>
        <w:t>zeyten</w:t>
      </w:r>
      <w:proofErr w:type="spellEnd"/>
      <w:r>
        <w:t xml:space="preserve"> in dem </w:t>
      </w:r>
      <w:proofErr w:type="spellStart"/>
      <w:r>
        <w:t>mund</w:t>
      </w:r>
      <w:proofErr w:type="spellEnd"/>
      <w:r>
        <w:t xml:space="preserve">. </w:t>
      </w:r>
      <w:proofErr w:type="spellStart"/>
      <w:r>
        <w:t>Dise</w:t>
      </w:r>
      <w:proofErr w:type="spellEnd"/>
      <w:r>
        <w:t xml:space="preserve"> </w:t>
      </w:r>
      <w:proofErr w:type="spellStart"/>
      <w:r>
        <w:t>ursachen</w:t>
      </w:r>
      <w:proofErr w:type="spellEnd"/>
      <w:r>
        <w:t xml:space="preserve"> </w:t>
      </w:r>
      <w:proofErr w:type="spellStart"/>
      <w:r>
        <w:t>kan</w:t>
      </w:r>
      <w:proofErr w:type="spellEnd"/>
      <w:r>
        <w:t xml:space="preserve"> kein </w:t>
      </w:r>
      <w:proofErr w:type="spellStart"/>
      <w:r>
        <w:t>fleyschlicher</w:t>
      </w:r>
      <w:proofErr w:type="spellEnd"/>
      <w:r>
        <w:t xml:space="preserve"> </w:t>
      </w:r>
      <w:proofErr w:type="spellStart"/>
      <w:r>
        <w:t>begreyffen</w:t>
      </w:r>
      <w:proofErr w:type="spellEnd"/>
      <w:r>
        <w:t xml:space="preserve"> / dann der fleischlich </w:t>
      </w:r>
      <w:proofErr w:type="spellStart"/>
      <w:r>
        <w:t>kan</w:t>
      </w:r>
      <w:proofErr w:type="spellEnd"/>
      <w:r>
        <w:t xml:space="preserve"> </w:t>
      </w:r>
      <w:proofErr w:type="spellStart"/>
      <w:r>
        <w:t>nit</w:t>
      </w:r>
      <w:proofErr w:type="spellEnd"/>
      <w:r>
        <w:t xml:space="preserve">. etc. </w:t>
      </w:r>
    </w:p>
    <w:p w14:paraId="103E8ABB" w14:textId="77777777" w:rsidR="007A7073" w:rsidRDefault="007A7073" w:rsidP="007A7073">
      <w:pPr>
        <w:pStyle w:val="StandardWeb"/>
      </w:pPr>
      <w:r>
        <w:t xml:space="preserve">Das hat </w:t>
      </w:r>
      <w:proofErr w:type="spellStart"/>
      <w:r>
        <w:t>got</w:t>
      </w:r>
      <w:proofErr w:type="spellEnd"/>
      <w:r>
        <w:t xml:space="preserve"> </w:t>
      </w:r>
      <w:proofErr w:type="spellStart"/>
      <w:r>
        <w:t>nit</w:t>
      </w:r>
      <w:proofErr w:type="spellEnd"/>
      <w:r>
        <w:t xml:space="preserve"> allein mit seiner </w:t>
      </w:r>
      <w:proofErr w:type="spellStart"/>
      <w:r>
        <w:t>leher</w:t>
      </w:r>
      <w:proofErr w:type="spellEnd"/>
      <w:r>
        <w:t xml:space="preserve"> </w:t>
      </w:r>
      <w:proofErr w:type="spellStart"/>
      <w:r>
        <w:t>geleret</w:t>
      </w:r>
      <w:proofErr w:type="spellEnd"/>
      <w:r>
        <w:t xml:space="preserve"> / das menschlicher </w:t>
      </w:r>
      <w:proofErr w:type="spellStart"/>
      <w:r>
        <w:t>mund</w:t>
      </w:r>
      <w:proofErr w:type="spellEnd"/>
      <w:r>
        <w:t xml:space="preserve"> / </w:t>
      </w:r>
      <w:proofErr w:type="spellStart"/>
      <w:r>
        <w:t>gottis</w:t>
      </w:r>
      <w:proofErr w:type="spellEnd"/>
      <w:r>
        <w:t xml:space="preserve"> </w:t>
      </w:r>
      <w:proofErr w:type="spellStart"/>
      <w:r>
        <w:t>wort</w:t>
      </w:r>
      <w:proofErr w:type="spellEnd"/>
      <w:r>
        <w:t xml:space="preserve"> redet / </w:t>
      </w:r>
      <w:proofErr w:type="spellStart"/>
      <w:r>
        <w:t>one</w:t>
      </w:r>
      <w:proofErr w:type="spellEnd"/>
      <w:r>
        <w:t xml:space="preserve"> alles </w:t>
      </w:r>
      <w:proofErr w:type="spellStart"/>
      <w:r>
        <w:t>zuthun</w:t>
      </w:r>
      <w:proofErr w:type="spellEnd"/>
      <w:r>
        <w:t xml:space="preserve"> </w:t>
      </w:r>
      <w:proofErr w:type="spellStart"/>
      <w:r>
        <w:t>unnd</w:t>
      </w:r>
      <w:proofErr w:type="spellEnd"/>
      <w:r>
        <w:t xml:space="preserve"> </w:t>
      </w:r>
      <w:proofErr w:type="spellStart"/>
      <w:r>
        <w:t>mitwircken</w:t>
      </w:r>
      <w:proofErr w:type="spellEnd"/>
      <w:r>
        <w:t xml:space="preserve">. Sonder hat es auch mit der that </w:t>
      </w:r>
      <w:proofErr w:type="spellStart"/>
      <w:r>
        <w:t>angetzeygt</w:t>
      </w:r>
      <w:proofErr w:type="spellEnd"/>
      <w:r>
        <w:t xml:space="preserve">. Dann der </w:t>
      </w:r>
      <w:proofErr w:type="spellStart"/>
      <w:r>
        <w:t>mund</w:t>
      </w:r>
      <w:proofErr w:type="spellEnd"/>
      <w:r>
        <w:t xml:space="preserve"> des </w:t>
      </w:r>
      <w:proofErr w:type="spellStart"/>
      <w:r>
        <w:t>menschen</w:t>
      </w:r>
      <w:proofErr w:type="spellEnd"/>
      <w:r>
        <w:t xml:space="preserve"> </w:t>
      </w:r>
      <w:proofErr w:type="spellStart"/>
      <w:r>
        <w:t>wirdt</w:t>
      </w:r>
      <w:proofErr w:type="spellEnd"/>
      <w:r>
        <w:t xml:space="preserve"> in sich </w:t>
      </w:r>
      <w:proofErr w:type="spellStart"/>
      <w:r>
        <w:t>ungesprech</w:t>
      </w:r>
      <w:proofErr w:type="spellEnd"/>
      <w:r>
        <w:t xml:space="preserve"> und unmündig / wann </w:t>
      </w:r>
      <w:proofErr w:type="spellStart"/>
      <w:r>
        <w:t>ym</w:t>
      </w:r>
      <w:proofErr w:type="spellEnd"/>
      <w:r>
        <w:t xml:space="preserve"> </w:t>
      </w:r>
      <w:proofErr w:type="spellStart"/>
      <w:r>
        <w:t>gottis</w:t>
      </w:r>
      <w:proofErr w:type="spellEnd"/>
      <w:r>
        <w:t xml:space="preserve"> </w:t>
      </w:r>
      <w:proofErr w:type="spellStart"/>
      <w:r>
        <w:t>wort</w:t>
      </w:r>
      <w:proofErr w:type="spellEnd"/>
      <w:r>
        <w:t xml:space="preserve"> eingelegt </w:t>
      </w:r>
      <w:proofErr w:type="spellStart"/>
      <w:r>
        <w:t>wirt</w:t>
      </w:r>
      <w:proofErr w:type="spellEnd"/>
      <w:r>
        <w:t xml:space="preserve">. Das </w:t>
      </w:r>
      <w:proofErr w:type="spellStart"/>
      <w:r>
        <w:t>kanst</w:t>
      </w:r>
      <w:proofErr w:type="spellEnd"/>
      <w:r>
        <w:t xml:space="preserve"> du. </w:t>
      </w:r>
      <w:proofErr w:type="spellStart"/>
      <w:r>
        <w:t>Exo</w:t>
      </w:r>
      <w:proofErr w:type="spellEnd"/>
      <w:r>
        <w:t xml:space="preserve">. </w:t>
      </w:r>
      <w:proofErr w:type="spellStart"/>
      <w:r>
        <w:t>iiij</w:t>
      </w:r>
      <w:proofErr w:type="spellEnd"/>
      <w:r>
        <w:t xml:space="preserve">. </w:t>
      </w:r>
      <w:proofErr w:type="spellStart"/>
      <w:r>
        <w:t>vermercken</w:t>
      </w:r>
      <w:proofErr w:type="spellEnd"/>
      <w:r>
        <w:t xml:space="preserve"> / da </w:t>
      </w:r>
      <w:proofErr w:type="spellStart"/>
      <w:r>
        <w:t>Moyses</w:t>
      </w:r>
      <w:proofErr w:type="spellEnd"/>
      <w:r>
        <w:t xml:space="preserve"> spricht. O </w:t>
      </w:r>
      <w:proofErr w:type="spellStart"/>
      <w:r>
        <w:t>herr</w:t>
      </w:r>
      <w:proofErr w:type="spellEnd"/>
      <w:r>
        <w:t xml:space="preserve"> ich bin </w:t>
      </w:r>
      <w:proofErr w:type="spellStart"/>
      <w:r>
        <w:t>ungesprech</w:t>
      </w:r>
      <w:proofErr w:type="spellEnd"/>
      <w:r>
        <w:t xml:space="preserve"> von gestern her geworden / als du zu mir </w:t>
      </w:r>
      <w:proofErr w:type="spellStart"/>
      <w:r>
        <w:t>geredt</w:t>
      </w:r>
      <w:proofErr w:type="spellEnd"/>
      <w:r>
        <w:t xml:space="preserve"> hast / meine </w:t>
      </w:r>
      <w:proofErr w:type="spellStart"/>
      <w:r>
        <w:t>zungen</w:t>
      </w:r>
      <w:proofErr w:type="spellEnd"/>
      <w:r>
        <w:t xml:space="preserve"> ist verhindert / und langsam worden. </w:t>
      </w:r>
    </w:p>
    <w:p w14:paraId="4A5CF03D" w14:textId="77777777" w:rsidR="007A7073" w:rsidRDefault="007A7073" w:rsidP="007A7073">
      <w:pPr>
        <w:pStyle w:val="StandardWeb"/>
      </w:pPr>
      <w:r>
        <w:t xml:space="preserve">Durch </w:t>
      </w:r>
      <w:proofErr w:type="spellStart"/>
      <w:r>
        <w:t>dise</w:t>
      </w:r>
      <w:proofErr w:type="spellEnd"/>
      <w:r>
        <w:t xml:space="preserve"> that mag </w:t>
      </w:r>
      <w:proofErr w:type="spellStart"/>
      <w:r>
        <w:t>ydermenigklich</w:t>
      </w:r>
      <w:proofErr w:type="spellEnd"/>
      <w:r>
        <w:t xml:space="preserve"> </w:t>
      </w:r>
      <w:proofErr w:type="spellStart"/>
      <w:r>
        <w:t>mercken</w:t>
      </w:r>
      <w:proofErr w:type="spellEnd"/>
      <w:r>
        <w:t xml:space="preserve"> / </w:t>
      </w:r>
      <w:proofErr w:type="spellStart"/>
      <w:r>
        <w:t>dz</w:t>
      </w:r>
      <w:proofErr w:type="spellEnd"/>
      <w:r>
        <w:t xml:space="preserve"> </w:t>
      </w:r>
      <w:proofErr w:type="spellStart"/>
      <w:r>
        <w:t>goetliche</w:t>
      </w:r>
      <w:proofErr w:type="spellEnd"/>
      <w:r>
        <w:t xml:space="preserve"> </w:t>
      </w:r>
      <w:proofErr w:type="spellStart"/>
      <w:r>
        <w:t>wort</w:t>
      </w:r>
      <w:proofErr w:type="spellEnd"/>
      <w:r>
        <w:t xml:space="preserve"> menschlichen </w:t>
      </w:r>
      <w:proofErr w:type="spellStart"/>
      <w:r>
        <w:t>mund</w:t>
      </w:r>
      <w:proofErr w:type="spellEnd"/>
      <w:r>
        <w:t xml:space="preserve"> </w:t>
      </w:r>
      <w:proofErr w:type="spellStart"/>
      <w:r>
        <w:t>ungesprech</w:t>
      </w:r>
      <w:proofErr w:type="spellEnd"/>
      <w:r>
        <w:t xml:space="preserve"> / </w:t>
      </w:r>
      <w:proofErr w:type="spellStart"/>
      <w:r>
        <w:t>unberet</w:t>
      </w:r>
      <w:proofErr w:type="spellEnd"/>
      <w:r>
        <w:t xml:space="preserve"> / </w:t>
      </w:r>
      <w:proofErr w:type="spellStart"/>
      <w:r>
        <w:t>unn</w:t>
      </w:r>
      <w:proofErr w:type="spellEnd"/>
      <w:r>
        <w:t xml:space="preserve"> ungeschickt machen zu reden. </w:t>
      </w:r>
      <w:proofErr w:type="spellStart"/>
      <w:r>
        <w:t>Drumb</w:t>
      </w:r>
      <w:proofErr w:type="spellEnd"/>
      <w:r>
        <w:t xml:space="preserve"> </w:t>
      </w:r>
      <w:proofErr w:type="spellStart"/>
      <w:r>
        <w:t>geet</w:t>
      </w:r>
      <w:proofErr w:type="spellEnd"/>
      <w:r>
        <w:t xml:space="preserve"> </w:t>
      </w:r>
      <w:proofErr w:type="spellStart"/>
      <w:r>
        <w:t>gots</w:t>
      </w:r>
      <w:proofErr w:type="spellEnd"/>
      <w:r>
        <w:t xml:space="preserve"> </w:t>
      </w:r>
      <w:proofErr w:type="spellStart"/>
      <w:r>
        <w:t>wort</w:t>
      </w:r>
      <w:proofErr w:type="spellEnd"/>
      <w:r>
        <w:t xml:space="preserve"> </w:t>
      </w:r>
      <w:proofErr w:type="spellStart"/>
      <w:r>
        <w:t>auß</w:t>
      </w:r>
      <w:proofErr w:type="spellEnd"/>
      <w:r>
        <w:t xml:space="preserve"> menschlichem munde gleich als das </w:t>
      </w:r>
      <w:proofErr w:type="spellStart"/>
      <w:r>
        <w:t>gesang</w:t>
      </w:r>
      <w:proofErr w:type="spellEnd"/>
      <w:r>
        <w:t xml:space="preserve"> durch </w:t>
      </w:r>
      <w:proofErr w:type="spellStart"/>
      <w:r>
        <w:t>orgelen</w:t>
      </w:r>
      <w:proofErr w:type="spellEnd"/>
      <w:r>
        <w:t xml:space="preserve"> </w:t>
      </w:r>
      <w:proofErr w:type="spellStart"/>
      <w:r>
        <w:t>one</w:t>
      </w:r>
      <w:proofErr w:type="spellEnd"/>
      <w:r>
        <w:t xml:space="preserve"> </w:t>
      </w:r>
      <w:proofErr w:type="spellStart"/>
      <w:r>
        <w:t>zuthun</w:t>
      </w:r>
      <w:proofErr w:type="spellEnd"/>
      <w:r>
        <w:t xml:space="preserve"> der </w:t>
      </w:r>
      <w:proofErr w:type="spellStart"/>
      <w:r>
        <w:t>natur</w:t>
      </w:r>
      <w:proofErr w:type="spellEnd"/>
      <w:r>
        <w:t xml:space="preserve">. Welcher auch das </w:t>
      </w:r>
      <w:proofErr w:type="spellStart"/>
      <w:r>
        <w:t>wort</w:t>
      </w:r>
      <w:proofErr w:type="spellEnd"/>
      <w:r>
        <w:t xml:space="preserve"> </w:t>
      </w:r>
      <w:proofErr w:type="spellStart"/>
      <w:r>
        <w:t>gotis</w:t>
      </w:r>
      <w:proofErr w:type="spellEnd"/>
      <w:r>
        <w:t xml:space="preserve"> gemeiniglich wider </w:t>
      </w:r>
      <w:proofErr w:type="spellStart"/>
      <w:r>
        <w:t>unn</w:t>
      </w:r>
      <w:proofErr w:type="spellEnd"/>
      <w:r>
        <w:t xml:space="preserve"> </w:t>
      </w:r>
      <w:proofErr w:type="spellStart"/>
      <w:r>
        <w:t>biter</w:t>
      </w:r>
      <w:proofErr w:type="spellEnd"/>
      <w:r>
        <w:t xml:space="preserve"> ist. Das ist auch derhalben </w:t>
      </w:r>
      <w:proofErr w:type="spellStart"/>
      <w:r>
        <w:t>Hieremias</w:t>
      </w:r>
      <w:proofErr w:type="spellEnd"/>
      <w:r>
        <w:t xml:space="preserve"> spricht. Ah ah ah / </w:t>
      </w:r>
      <w:proofErr w:type="spellStart"/>
      <w:r>
        <w:t>herr</w:t>
      </w:r>
      <w:proofErr w:type="spellEnd"/>
      <w:r>
        <w:t xml:space="preserve"> </w:t>
      </w:r>
      <w:proofErr w:type="spellStart"/>
      <w:r>
        <w:t>got</w:t>
      </w:r>
      <w:proofErr w:type="spellEnd"/>
      <w:r>
        <w:t xml:space="preserve"> / ich </w:t>
      </w:r>
      <w:proofErr w:type="spellStart"/>
      <w:r>
        <w:t>kan</w:t>
      </w:r>
      <w:proofErr w:type="spellEnd"/>
      <w:r>
        <w:t xml:space="preserve"> </w:t>
      </w:r>
      <w:proofErr w:type="spellStart"/>
      <w:r>
        <w:t>nit</w:t>
      </w:r>
      <w:proofErr w:type="spellEnd"/>
      <w:r>
        <w:t xml:space="preserve"> reden. </w:t>
      </w:r>
      <w:proofErr w:type="spellStart"/>
      <w:r>
        <w:t>Hiere</w:t>
      </w:r>
      <w:proofErr w:type="spellEnd"/>
      <w:r>
        <w:t xml:space="preserve">. i. So bald </w:t>
      </w:r>
      <w:proofErr w:type="spellStart"/>
      <w:r>
        <w:t>got</w:t>
      </w:r>
      <w:proofErr w:type="spellEnd"/>
      <w:r>
        <w:t xml:space="preserve"> zu </w:t>
      </w:r>
      <w:proofErr w:type="spellStart"/>
      <w:r>
        <w:t>Hieremie</w:t>
      </w:r>
      <w:proofErr w:type="spellEnd"/>
      <w:r>
        <w:t xml:space="preserve"> sprach. Ich hab dich zu einen Propheten geben. </w:t>
      </w:r>
      <w:proofErr w:type="spellStart"/>
      <w:r>
        <w:t>Antwurt</w:t>
      </w:r>
      <w:proofErr w:type="spellEnd"/>
      <w:r>
        <w:t xml:space="preserve"> </w:t>
      </w:r>
      <w:proofErr w:type="spellStart"/>
      <w:r>
        <w:t>Hieremias</w:t>
      </w:r>
      <w:proofErr w:type="spellEnd"/>
      <w:r>
        <w:t xml:space="preserve">. Herr ich </w:t>
      </w:r>
      <w:proofErr w:type="spellStart"/>
      <w:r>
        <w:t>kan</w:t>
      </w:r>
      <w:proofErr w:type="spellEnd"/>
      <w:r>
        <w:t xml:space="preserve"> </w:t>
      </w:r>
      <w:proofErr w:type="spellStart"/>
      <w:r>
        <w:t>nit</w:t>
      </w:r>
      <w:proofErr w:type="spellEnd"/>
      <w:r>
        <w:t xml:space="preserve"> reden. Aber </w:t>
      </w:r>
      <w:proofErr w:type="spellStart"/>
      <w:r>
        <w:t>got</w:t>
      </w:r>
      <w:proofErr w:type="spellEnd"/>
      <w:r>
        <w:t xml:space="preserve"> saget / du </w:t>
      </w:r>
      <w:proofErr w:type="spellStart"/>
      <w:r>
        <w:t>solst</w:t>
      </w:r>
      <w:proofErr w:type="spellEnd"/>
      <w:r>
        <w:t xml:space="preserve"> </w:t>
      </w:r>
      <w:proofErr w:type="spellStart"/>
      <w:r>
        <w:t>getroest</w:t>
      </w:r>
      <w:proofErr w:type="spellEnd"/>
      <w:r>
        <w:t xml:space="preserve"> sein / </w:t>
      </w:r>
      <w:proofErr w:type="spellStart"/>
      <w:r>
        <w:t>unnd</w:t>
      </w:r>
      <w:proofErr w:type="spellEnd"/>
      <w:r>
        <w:t xml:space="preserve"> </w:t>
      </w:r>
      <w:proofErr w:type="spellStart"/>
      <w:r>
        <w:t>one</w:t>
      </w:r>
      <w:proofErr w:type="spellEnd"/>
      <w:r>
        <w:t xml:space="preserve"> </w:t>
      </w:r>
      <w:proofErr w:type="spellStart"/>
      <w:r>
        <w:t>forcht</w:t>
      </w:r>
      <w:proofErr w:type="spellEnd"/>
      <w:r>
        <w:t xml:space="preserve"> / dann ich will meine </w:t>
      </w:r>
      <w:proofErr w:type="spellStart"/>
      <w:r>
        <w:t>wort</w:t>
      </w:r>
      <w:proofErr w:type="spellEnd"/>
      <w:r>
        <w:t xml:space="preserve"> in deinen </w:t>
      </w:r>
      <w:proofErr w:type="spellStart"/>
      <w:r>
        <w:t>mund</w:t>
      </w:r>
      <w:proofErr w:type="spellEnd"/>
      <w:r>
        <w:t xml:space="preserve"> geben. Damit </w:t>
      </w:r>
      <w:proofErr w:type="spellStart"/>
      <w:r>
        <w:t>leret</w:t>
      </w:r>
      <w:proofErr w:type="spellEnd"/>
      <w:r>
        <w:t xml:space="preserve"> / uns die </w:t>
      </w:r>
      <w:proofErr w:type="spellStart"/>
      <w:r>
        <w:t>schrift</w:t>
      </w:r>
      <w:proofErr w:type="spellEnd"/>
      <w:r>
        <w:t xml:space="preserve"> / wie </w:t>
      </w:r>
      <w:proofErr w:type="spellStart"/>
      <w:r>
        <w:t>got</w:t>
      </w:r>
      <w:proofErr w:type="spellEnd"/>
      <w:r>
        <w:t xml:space="preserve"> seine </w:t>
      </w:r>
      <w:proofErr w:type="spellStart"/>
      <w:r>
        <w:t>wort</w:t>
      </w:r>
      <w:proofErr w:type="spellEnd"/>
      <w:r>
        <w:t xml:space="preserve"> / </w:t>
      </w:r>
      <w:proofErr w:type="spellStart"/>
      <w:r>
        <w:t>one</w:t>
      </w:r>
      <w:proofErr w:type="spellEnd"/>
      <w:r>
        <w:t xml:space="preserve"> des </w:t>
      </w:r>
      <w:proofErr w:type="spellStart"/>
      <w:r>
        <w:t>mundes</w:t>
      </w:r>
      <w:proofErr w:type="spellEnd"/>
      <w:r>
        <w:t xml:space="preserve"> </w:t>
      </w:r>
      <w:proofErr w:type="spellStart"/>
      <w:r>
        <w:t>zuthun</w:t>
      </w:r>
      <w:proofErr w:type="spellEnd"/>
      <w:r>
        <w:t xml:space="preserve"> / </w:t>
      </w:r>
      <w:proofErr w:type="spellStart"/>
      <w:r>
        <w:t>außredet</w:t>
      </w:r>
      <w:proofErr w:type="spellEnd"/>
      <w:r>
        <w:t xml:space="preserve"> / und das der </w:t>
      </w:r>
      <w:proofErr w:type="spellStart"/>
      <w:r>
        <w:t>mund</w:t>
      </w:r>
      <w:proofErr w:type="spellEnd"/>
      <w:r>
        <w:t xml:space="preserve"> allein ein </w:t>
      </w:r>
      <w:proofErr w:type="spellStart"/>
      <w:r>
        <w:t>instrument</w:t>
      </w:r>
      <w:proofErr w:type="spellEnd"/>
      <w:r>
        <w:t xml:space="preserve"> ist / gleich als wenn </w:t>
      </w:r>
      <w:proofErr w:type="spellStart"/>
      <w:r>
        <w:t>got</w:t>
      </w:r>
      <w:proofErr w:type="spellEnd"/>
      <w:r>
        <w:t xml:space="preserve"> </w:t>
      </w:r>
      <w:proofErr w:type="spellStart"/>
      <w:r>
        <w:t>seinw</w:t>
      </w:r>
      <w:proofErr w:type="spellEnd"/>
      <w:r>
        <w:t xml:space="preserve"> </w:t>
      </w:r>
      <w:proofErr w:type="spellStart"/>
      <w:r>
        <w:t>ort</w:t>
      </w:r>
      <w:proofErr w:type="spellEnd"/>
      <w:r>
        <w:t xml:space="preserve"> durch ein </w:t>
      </w:r>
      <w:proofErr w:type="spellStart"/>
      <w:r>
        <w:t>hand</w:t>
      </w:r>
      <w:proofErr w:type="spellEnd"/>
      <w:r>
        <w:t xml:space="preserve"> redet. Der wegen spricht unser Text. Das wichtig </w:t>
      </w:r>
      <w:proofErr w:type="spellStart"/>
      <w:r>
        <w:t>wort</w:t>
      </w:r>
      <w:proofErr w:type="spellEnd"/>
      <w:r>
        <w:t xml:space="preserve"> </w:t>
      </w:r>
      <w:proofErr w:type="spellStart"/>
      <w:r>
        <w:t>gotis</w:t>
      </w:r>
      <w:proofErr w:type="spellEnd"/>
      <w:r>
        <w:t xml:space="preserve"> zu </w:t>
      </w:r>
      <w:proofErr w:type="spellStart"/>
      <w:r>
        <w:t>Israhel</w:t>
      </w:r>
      <w:proofErr w:type="spellEnd"/>
      <w:r>
        <w:t xml:space="preserve"> / in der </w:t>
      </w:r>
      <w:proofErr w:type="spellStart"/>
      <w:r>
        <w:t>hand</w:t>
      </w:r>
      <w:proofErr w:type="spellEnd"/>
      <w:r>
        <w:t xml:space="preserve"> Malachi. das ist meines </w:t>
      </w:r>
      <w:proofErr w:type="spellStart"/>
      <w:r>
        <w:t>botens</w:t>
      </w:r>
      <w:proofErr w:type="spellEnd"/>
      <w:r>
        <w:t xml:space="preserve"> / und spricht </w:t>
      </w:r>
      <w:proofErr w:type="spellStart"/>
      <w:r>
        <w:t>nit</w:t>
      </w:r>
      <w:proofErr w:type="spellEnd"/>
      <w:r>
        <w:t xml:space="preserve"> </w:t>
      </w:r>
      <w:proofErr w:type="spellStart"/>
      <w:r>
        <w:t>ym</w:t>
      </w:r>
      <w:proofErr w:type="spellEnd"/>
      <w:r>
        <w:t xml:space="preserve"> </w:t>
      </w:r>
      <w:proofErr w:type="spellStart"/>
      <w:r>
        <w:t>mund</w:t>
      </w:r>
      <w:proofErr w:type="spellEnd"/>
      <w:r>
        <w:t xml:space="preserve"> Malachi. </w:t>
      </w:r>
      <w:proofErr w:type="spellStart"/>
      <w:r>
        <w:t>auff</w:t>
      </w:r>
      <w:proofErr w:type="spellEnd"/>
      <w:r>
        <w:t xml:space="preserve"> das wir lernen / das </w:t>
      </w:r>
      <w:proofErr w:type="spellStart"/>
      <w:r>
        <w:t>gotis</w:t>
      </w:r>
      <w:proofErr w:type="spellEnd"/>
      <w:r>
        <w:t xml:space="preserve"> </w:t>
      </w:r>
      <w:proofErr w:type="spellStart"/>
      <w:r>
        <w:t>wort</w:t>
      </w:r>
      <w:proofErr w:type="spellEnd"/>
      <w:r>
        <w:t xml:space="preserve"> / </w:t>
      </w:r>
      <w:proofErr w:type="spellStart"/>
      <w:r>
        <w:t>uber</w:t>
      </w:r>
      <w:proofErr w:type="spellEnd"/>
      <w:r>
        <w:t xml:space="preserve"> unser macht </w:t>
      </w:r>
      <w:proofErr w:type="spellStart"/>
      <w:r>
        <w:t>unn</w:t>
      </w:r>
      <w:proofErr w:type="spellEnd"/>
      <w:r>
        <w:t xml:space="preserve"> kraft ist / und das wir / </w:t>
      </w:r>
      <w:proofErr w:type="spellStart"/>
      <w:r>
        <w:t>nit</w:t>
      </w:r>
      <w:proofErr w:type="spellEnd"/>
      <w:r>
        <w:t xml:space="preserve"> </w:t>
      </w:r>
      <w:proofErr w:type="spellStart"/>
      <w:r>
        <w:t>mher</w:t>
      </w:r>
      <w:proofErr w:type="spellEnd"/>
      <w:r>
        <w:t xml:space="preserve"> thun / so wir es reden / dann so </w:t>
      </w:r>
      <w:proofErr w:type="spellStart"/>
      <w:r>
        <w:t>vil</w:t>
      </w:r>
      <w:proofErr w:type="spellEnd"/>
      <w:r>
        <w:t xml:space="preserve"> ein </w:t>
      </w:r>
      <w:proofErr w:type="spellStart"/>
      <w:r>
        <w:t>wasserroren</w:t>
      </w:r>
      <w:proofErr w:type="spellEnd"/>
      <w:r>
        <w:t xml:space="preserve"> thut / durch welche </w:t>
      </w:r>
      <w:proofErr w:type="spellStart"/>
      <w:r>
        <w:t>wasser</w:t>
      </w:r>
      <w:proofErr w:type="spellEnd"/>
      <w:r>
        <w:t xml:space="preserve"> lauft. </w:t>
      </w:r>
      <w:proofErr w:type="spellStart"/>
      <w:r>
        <w:t>Got</w:t>
      </w:r>
      <w:proofErr w:type="spellEnd"/>
      <w:r>
        <w:t xml:space="preserve"> </w:t>
      </w:r>
      <w:proofErr w:type="spellStart"/>
      <w:r>
        <w:t>wircket</w:t>
      </w:r>
      <w:proofErr w:type="spellEnd"/>
      <w:r>
        <w:t xml:space="preserve"> sein </w:t>
      </w:r>
      <w:proofErr w:type="spellStart"/>
      <w:r>
        <w:t>wort</w:t>
      </w:r>
      <w:proofErr w:type="spellEnd"/>
      <w:r>
        <w:t xml:space="preserve"> in seinem </w:t>
      </w:r>
      <w:proofErr w:type="spellStart"/>
      <w:r>
        <w:t>gedancken</w:t>
      </w:r>
      <w:proofErr w:type="spellEnd"/>
      <w:r>
        <w:t xml:space="preserve"> / </w:t>
      </w:r>
      <w:proofErr w:type="spellStart"/>
      <w:r>
        <w:t>unn</w:t>
      </w:r>
      <w:proofErr w:type="spellEnd"/>
      <w:r>
        <w:t xml:space="preserve"> in seiner </w:t>
      </w:r>
      <w:proofErr w:type="spellStart"/>
      <w:r>
        <w:t>einbildung</w:t>
      </w:r>
      <w:proofErr w:type="spellEnd"/>
      <w:r>
        <w:t xml:space="preserve"> Menschen / </w:t>
      </w:r>
      <w:proofErr w:type="spellStart"/>
      <w:r>
        <w:t>mügen</w:t>
      </w:r>
      <w:proofErr w:type="spellEnd"/>
      <w:r>
        <w:t xml:space="preserve"> </w:t>
      </w:r>
      <w:proofErr w:type="spellStart"/>
      <w:r>
        <w:t>nit</w:t>
      </w:r>
      <w:proofErr w:type="spellEnd"/>
      <w:r>
        <w:t xml:space="preserve"> einen </w:t>
      </w:r>
      <w:proofErr w:type="spellStart"/>
      <w:r>
        <w:t>buchstaben</w:t>
      </w:r>
      <w:proofErr w:type="spellEnd"/>
      <w:r>
        <w:t xml:space="preserve"> </w:t>
      </w:r>
      <w:proofErr w:type="spellStart"/>
      <w:r>
        <w:t>gedencken</w:t>
      </w:r>
      <w:proofErr w:type="spellEnd"/>
      <w:r>
        <w:t xml:space="preserve"> oder vorbilden wie </w:t>
      </w:r>
      <w:proofErr w:type="spellStart"/>
      <w:r>
        <w:t>sy</w:t>
      </w:r>
      <w:proofErr w:type="spellEnd"/>
      <w:r>
        <w:t xml:space="preserve"> ein </w:t>
      </w:r>
      <w:proofErr w:type="spellStart"/>
      <w:r>
        <w:t>goetlich</w:t>
      </w:r>
      <w:proofErr w:type="spellEnd"/>
      <w:r>
        <w:t xml:space="preserve"> </w:t>
      </w:r>
      <w:proofErr w:type="spellStart"/>
      <w:r>
        <w:t>woertlin</w:t>
      </w:r>
      <w:proofErr w:type="spellEnd"/>
      <w:r>
        <w:t xml:space="preserve"> </w:t>
      </w:r>
      <w:proofErr w:type="spellStart"/>
      <w:r>
        <w:t>außreden</w:t>
      </w:r>
      <w:proofErr w:type="spellEnd"/>
      <w:r>
        <w:t xml:space="preserve">. </w:t>
      </w:r>
      <w:proofErr w:type="spellStart"/>
      <w:r>
        <w:t>Ursach</w:t>
      </w:r>
      <w:proofErr w:type="spellEnd"/>
      <w:r>
        <w:t xml:space="preserve">. so hoch der </w:t>
      </w:r>
      <w:proofErr w:type="spellStart"/>
      <w:r>
        <w:t>hymel</w:t>
      </w:r>
      <w:proofErr w:type="spellEnd"/>
      <w:r>
        <w:t xml:space="preserve"> von der erden ist. so hoch </w:t>
      </w:r>
      <w:proofErr w:type="spellStart"/>
      <w:r>
        <w:t>seind</w:t>
      </w:r>
      <w:proofErr w:type="spellEnd"/>
      <w:r>
        <w:t xml:space="preserve"> </w:t>
      </w:r>
      <w:proofErr w:type="spellStart"/>
      <w:r>
        <w:t>gottis</w:t>
      </w:r>
      <w:proofErr w:type="spellEnd"/>
      <w:r>
        <w:t xml:space="preserve"> </w:t>
      </w:r>
      <w:proofErr w:type="spellStart"/>
      <w:r>
        <w:t>gedancken</w:t>
      </w:r>
      <w:proofErr w:type="spellEnd"/>
      <w:r>
        <w:t xml:space="preserve"> von </w:t>
      </w:r>
      <w:proofErr w:type="spellStart"/>
      <w:r>
        <w:t>menschen</w:t>
      </w:r>
      <w:proofErr w:type="spellEnd"/>
      <w:r>
        <w:t xml:space="preserve"> </w:t>
      </w:r>
      <w:proofErr w:type="spellStart"/>
      <w:r>
        <w:t>gedancken</w:t>
      </w:r>
      <w:proofErr w:type="spellEnd"/>
      <w:r>
        <w:t xml:space="preserve"> (spricht </w:t>
      </w:r>
      <w:proofErr w:type="spellStart"/>
      <w:r>
        <w:t>gott</w:t>
      </w:r>
      <w:proofErr w:type="spellEnd"/>
      <w:r>
        <w:t xml:space="preserve"> </w:t>
      </w:r>
      <w:proofErr w:type="spellStart"/>
      <w:r>
        <w:t>Esaie</w:t>
      </w:r>
      <w:proofErr w:type="spellEnd"/>
      <w:r>
        <w:t xml:space="preserve">. </w:t>
      </w:r>
      <w:proofErr w:type="spellStart"/>
      <w:r>
        <w:t>liiij</w:t>
      </w:r>
      <w:proofErr w:type="spellEnd"/>
      <w:r>
        <w:t xml:space="preserve">.) und ist </w:t>
      </w:r>
      <w:proofErr w:type="spellStart"/>
      <w:r>
        <w:t>nit</w:t>
      </w:r>
      <w:proofErr w:type="spellEnd"/>
      <w:r>
        <w:t xml:space="preserve"> </w:t>
      </w:r>
      <w:proofErr w:type="spellStart"/>
      <w:r>
        <w:t>müglich</w:t>
      </w:r>
      <w:proofErr w:type="spellEnd"/>
      <w:r>
        <w:t xml:space="preserve"> / das </w:t>
      </w:r>
      <w:proofErr w:type="spellStart"/>
      <w:r>
        <w:t>usnere</w:t>
      </w:r>
      <w:proofErr w:type="spellEnd"/>
      <w:r>
        <w:t xml:space="preserve"> weg / </w:t>
      </w:r>
      <w:proofErr w:type="spellStart"/>
      <w:r>
        <w:t>radtschlege</w:t>
      </w:r>
      <w:proofErr w:type="spellEnd"/>
      <w:r>
        <w:t xml:space="preserve"> / und </w:t>
      </w:r>
      <w:proofErr w:type="spellStart"/>
      <w:r>
        <w:t>gedancken</w:t>
      </w:r>
      <w:proofErr w:type="spellEnd"/>
      <w:r>
        <w:t xml:space="preserve"> / </w:t>
      </w:r>
      <w:proofErr w:type="spellStart"/>
      <w:r>
        <w:t>goetlichen</w:t>
      </w:r>
      <w:proofErr w:type="spellEnd"/>
      <w:r>
        <w:t xml:space="preserve"> wegen / </w:t>
      </w:r>
      <w:proofErr w:type="spellStart"/>
      <w:r>
        <w:t>rethen</w:t>
      </w:r>
      <w:proofErr w:type="spellEnd"/>
      <w:r>
        <w:t xml:space="preserve"> / und </w:t>
      </w:r>
      <w:proofErr w:type="spellStart"/>
      <w:r>
        <w:t>gedancken</w:t>
      </w:r>
      <w:proofErr w:type="spellEnd"/>
      <w:r>
        <w:t xml:space="preserve"> gleich werden. </w:t>
      </w:r>
      <w:proofErr w:type="spellStart"/>
      <w:r>
        <w:t>Unn</w:t>
      </w:r>
      <w:proofErr w:type="spellEnd"/>
      <w:r>
        <w:t xml:space="preserve"> ob </w:t>
      </w:r>
      <w:proofErr w:type="spellStart"/>
      <w:r>
        <w:t>sy</w:t>
      </w:r>
      <w:proofErr w:type="spellEnd"/>
      <w:r>
        <w:t xml:space="preserve"> </w:t>
      </w:r>
      <w:proofErr w:type="spellStart"/>
      <w:r>
        <w:t>gleych</w:t>
      </w:r>
      <w:proofErr w:type="spellEnd"/>
      <w:r>
        <w:t xml:space="preserve"> ein </w:t>
      </w:r>
      <w:proofErr w:type="spellStart"/>
      <w:r>
        <w:t>scheinliche</w:t>
      </w:r>
      <w:proofErr w:type="spellEnd"/>
      <w:r>
        <w:t xml:space="preserve"> und </w:t>
      </w:r>
      <w:proofErr w:type="spellStart"/>
      <w:r>
        <w:t>geferbte</w:t>
      </w:r>
      <w:proofErr w:type="spellEnd"/>
      <w:r>
        <w:t xml:space="preserve"> </w:t>
      </w:r>
      <w:proofErr w:type="spellStart"/>
      <w:r>
        <w:t>gleychheit</w:t>
      </w:r>
      <w:proofErr w:type="spellEnd"/>
      <w:r>
        <w:t xml:space="preserve"> </w:t>
      </w:r>
      <w:proofErr w:type="spellStart"/>
      <w:r>
        <w:t>hetten</w:t>
      </w:r>
      <w:proofErr w:type="spellEnd"/>
      <w:r>
        <w:t xml:space="preserve"> / </w:t>
      </w:r>
      <w:proofErr w:type="spellStart"/>
      <w:r>
        <w:t>weren</w:t>
      </w:r>
      <w:proofErr w:type="spellEnd"/>
      <w:r>
        <w:t xml:space="preserve"> </w:t>
      </w:r>
      <w:proofErr w:type="spellStart"/>
      <w:r>
        <w:t>sy</w:t>
      </w:r>
      <w:proofErr w:type="spellEnd"/>
      <w:r>
        <w:t xml:space="preserve"> doch voller </w:t>
      </w:r>
      <w:proofErr w:type="spellStart"/>
      <w:r>
        <w:t>gleißnerey</w:t>
      </w:r>
      <w:proofErr w:type="spellEnd"/>
      <w:r>
        <w:t xml:space="preserve"> / und </w:t>
      </w:r>
      <w:proofErr w:type="spellStart"/>
      <w:r>
        <w:t>mügen</w:t>
      </w:r>
      <w:proofErr w:type="spellEnd"/>
      <w:r>
        <w:t xml:space="preserve"> </w:t>
      </w:r>
      <w:proofErr w:type="spellStart"/>
      <w:r>
        <w:t>got</w:t>
      </w:r>
      <w:proofErr w:type="spellEnd"/>
      <w:r>
        <w:t xml:space="preserve"> </w:t>
      </w:r>
      <w:proofErr w:type="spellStart"/>
      <w:r>
        <w:t>nymer</w:t>
      </w:r>
      <w:proofErr w:type="spellEnd"/>
      <w:r>
        <w:t xml:space="preserve"> in </w:t>
      </w:r>
      <w:proofErr w:type="spellStart"/>
      <w:r>
        <w:t>ewigkeit</w:t>
      </w:r>
      <w:proofErr w:type="spellEnd"/>
      <w:r>
        <w:t xml:space="preserve"> </w:t>
      </w:r>
      <w:proofErr w:type="spellStart"/>
      <w:r>
        <w:t>gefellig</w:t>
      </w:r>
      <w:proofErr w:type="spellEnd"/>
      <w:r>
        <w:t xml:space="preserve"> werden. Der wegen spricht Salomon. Deine rede sollen wenig sein vor </w:t>
      </w:r>
      <w:proofErr w:type="spellStart"/>
      <w:r>
        <w:t>got</w:t>
      </w:r>
      <w:proofErr w:type="spellEnd"/>
      <w:r>
        <w:t xml:space="preserve">. </w:t>
      </w:r>
      <w:proofErr w:type="spellStart"/>
      <w:r>
        <w:t>Eccls</w:t>
      </w:r>
      <w:proofErr w:type="spellEnd"/>
      <w:r>
        <w:t xml:space="preserve">. v. </w:t>
      </w:r>
    </w:p>
    <w:p w14:paraId="6A7938DD" w14:textId="77777777" w:rsidR="007A7073" w:rsidRDefault="007A7073" w:rsidP="007A7073">
      <w:pPr>
        <w:pStyle w:val="StandardWeb"/>
      </w:pPr>
      <w:r>
        <w:t xml:space="preserve">Also ist </w:t>
      </w:r>
      <w:proofErr w:type="spellStart"/>
      <w:r>
        <w:t>angezeygt</w:t>
      </w:r>
      <w:proofErr w:type="spellEnd"/>
      <w:r>
        <w:t xml:space="preserve"> / wie </w:t>
      </w:r>
      <w:proofErr w:type="spellStart"/>
      <w:r>
        <w:t>goetliche</w:t>
      </w:r>
      <w:proofErr w:type="spellEnd"/>
      <w:r>
        <w:t xml:space="preserve"> </w:t>
      </w:r>
      <w:proofErr w:type="spellStart"/>
      <w:r>
        <w:t>red</w:t>
      </w:r>
      <w:proofErr w:type="spellEnd"/>
      <w:r>
        <w:t xml:space="preserve"> und </w:t>
      </w:r>
      <w:proofErr w:type="spellStart"/>
      <w:r>
        <w:t>wort</w:t>
      </w:r>
      <w:proofErr w:type="spellEnd"/>
      <w:r>
        <w:t xml:space="preserve"> dem geschaffen </w:t>
      </w:r>
      <w:proofErr w:type="spellStart"/>
      <w:r>
        <w:t>mund</w:t>
      </w:r>
      <w:proofErr w:type="spellEnd"/>
      <w:r>
        <w:t xml:space="preserve"> der Propheten </w:t>
      </w:r>
      <w:proofErr w:type="spellStart"/>
      <w:r>
        <w:t>gantz</w:t>
      </w:r>
      <w:proofErr w:type="spellEnd"/>
      <w:r>
        <w:t xml:space="preserve"> </w:t>
      </w:r>
      <w:proofErr w:type="spellStart"/>
      <w:r>
        <w:t>frembd</w:t>
      </w:r>
      <w:proofErr w:type="spellEnd"/>
      <w:r>
        <w:t xml:space="preserve"> ist / und ist on alle </w:t>
      </w:r>
      <w:proofErr w:type="spellStart"/>
      <w:r>
        <w:t>hilff</w:t>
      </w:r>
      <w:proofErr w:type="spellEnd"/>
      <w:r>
        <w:t xml:space="preserve"> und </w:t>
      </w:r>
      <w:proofErr w:type="spellStart"/>
      <w:r>
        <w:t>zuthun</w:t>
      </w:r>
      <w:proofErr w:type="spellEnd"/>
      <w:r>
        <w:t xml:space="preserve"> des </w:t>
      </w:r>
      <w:proofErr w:type="spellStart"/>
      <w:r>
        <w:t>menschhen</w:t>
      </w:r>
      <w:proofErr w:type="spellEnd"/>
      <w:r>
        <w:t xml:space="preserve"> gesprochen. Derhalben spricht die </w:t>
      </w:r>
      <w:proofErr w:type="spellStart"/>
      <w:r>
        <w:t>schrift</w:t>
      </w:r>
      <w:proofErr w:type="spellEnd"/>
      <w:r>
        <w:t xml:space="preserve"> / aber der </w:t>
      </w:r>
      <w:proofErr w:type="spellStart"/>
      <w:r>
        <w:t>heylig</w:t>
      </w:r>
      <w:proofErr w:type="spellEnd"/>
      <w:r>
        <w:t xml:space="preserve"> </w:t>
      </w:r>
      <w:proofErr w:type="spellStart"/>
      <w:r>
        <w:t>geyst</w:t>
      </w:r>
      <w:proofErr w:type="spellEnd"/>
      <w:r>
        <w:t xml:space="preserve">. Die last oder bürden des </w:t>
      </w:r>
      <w:proofErr w:type="spellStart"/>
      <w:r>
        <w:t>wort</w:t>
      </w:r>
      <w:proofErr w:type="spellEnd"/>
      <w:r>
        <w:t xml:space="preserve"> </w:t>
      </w:r>
      <w:proofErr w:type="spellStart"/>
      <w:r>
        <w:t>gotis</w:t>
      </w:r>
      <w:proofErr w:type="spellEnd"/>
      <w:r>
        <w:t xml:space="preserve"> zu </w:t>
      </w:r>
      <w:proofErr w:type="spellStart"/>
      <w:r>
        <w:t>Israhel</w:t>
      </w:r>
      <w:proofErr w:type="spellEnd"/>
      <w:r>
        <w:t xml:space="preserve"> in der </w:t>
      </w:r>
      <w:proofErr w:type="spellStart"/>
      <w:r>
        <w:t>hand</w:t>
      </w:r>
      <w:proofErr w:type="spellEnd"/>
      <w:r>
        <w:t xml:space="preserve"> Malachi. Also </w:t>
      </w:r>
      <w:proofErr w:type="spellStart"/>
      <w:r>
        <w:t>redt</w:t>
      </w:r>
      <w:proofErr w:type="spellEnd"/>
      <w:r>
        <w:t xml:space="preserve"> die </w:t>
      </w:r>
      <w:proofErr w:type="spellStart"/>
      <w:r>
        <w:t>schrifft</w:t>
      </w:r>
      <w:proofErr w:type="spellEnd"/>
      <w:r>
        <w:t xml:space="preserve"> </w:t>
      </w:r>
      <w:proofErr w:type="spellStart"/>
      <w:r>
        <w:t>offtmals</w:t>
      </w:r>
      <w:proofErr w:type="spellEnd"/>
      <w:r>
        <w:t xml:space="preserve"> / als Levit. </w:t>
      </w:r>
      <w:proofErr w:type="spellStart"/>
      <w:r>
        <w:t>viij</w:t>
      </w:r>
      <w:proofErr w:type="spellEnd"/>
      <w:r>
        <w:t xml:space="preserve">. x. xxvi. Nemlich. Die </w:t>
      </w:r>
      <w:proofErr w:type="spellStart"/>
      <w:r>
        <w:t>Süne</w:t>
      </w:r>
      <w:proofErr w:type="spellEnd"/>
      <w:r>
        <w:t xml:space="preserve"> Aaron haben alles gethan das </w:t>
      </w:r>
      <w:proofErr w:type="spellStart"/>
      <w:r>
        <w:t>Moyses</w:t>
      </w:r>
      <w:proofErr w:type="spellEnd"/>
      <w:r>
        <w:t xml:space="preserve"> in der </w:t>
      </w:r>
      <w:proofErr w:type="spellStart"/>
      <w:r>
        <w:t>hand</w:t>
      </w:r>
      <w:proofErr w:type="spellEnd"/>
      <w:r>
        <w:t xml:space="preserve"> Mosi </w:t>
      </w:r>
      <w:proofErr w:type="spellStart"/>
      <w:r>
        <w:t>geredt</w:t>
      </w:r>
      <w:proofErr w:type="spellEnd"/>
      <w:r>
        <w:t xml:space="preserve"> </w:t>
      </w:r>
      <w:proofErr w:type="spellStart"/>
      <w:r>
        <w:t>hatt</w:t>
      </w:r>
      <w:proofErr w:type="spellEnd"/>
      <w:r>
        <w:t xml:space="preserve">. Item. </w:t>
      </w:r>
      <w:proofErr w:type="spellStart"/>
      <w:r>
        <w:t>Sy</w:t>
      </w:r>
      <w:proofErr w:type="spellEnd"/>
      <w:r>
        <w:t xml:space="preserve"> haben ein </w:t>
      </w:r>
      <w:proofErr w:type="spellStart"/>
      <w:r>
        <w:t>hert</w:t>
      </w:r>
      <w:proofErr w:type="spellEnd"/>
      <w:r>
        <w:t xml:space="preserve"> </w:t>
      </w:r>
      <w:proofErr w:type="spellStart"/>
      <w:r>
        <w:t>hertz</w:t>
      </w:r>
      <w:proofErr w:type="spellEnd"/>
      <w:r>
        <w:t xml:space="preserve"> gemacht </w:t>
      </w:r>
      <w:proofErr w:type="spellStart"/>
      <w:r>
        <w:t>auff</w:t>
      </w:r>
      <w:proofErr w:type="spellEnd"/>
      <w:r>
        <w:t xml:space="preserve"> das </w:t>
      </w:r>
      <w:proofErr w:type="spellStart"/>
      <w:r>
        <w:t>sy</w:t>
      </w:r>
      <w:proofErr w:type="spellEnd"/>
      <w:r>
        <w:t xml:space="preserve"> das </w:t>
      </w:r>
      <w:proofErr w:type="spellStart"/>
      <w:r>
        <w:t>gesetz</w:t>
      </w:r>
      <w:proofErr w:type="spellEnd"/>
      <w:r>
        <w:t xml:space="preserve"> </w:t>
      </w:r>
      <w:proofErr w:type="spellStart"/>
      <w:r>
        <w:t>unn</w:t>
      </w:r>
      <w:proofErr w:type="spellEnd"/>
      <w:r>
        <w:t xml:space="preserve"> </w:t>
      </w:r>
      <w:proofErr w:type="spellStart"/>
      <w:r>
        <w:t>wort</w:t>
      </w:r>
      <w:proofErr w:type="spellEnd"/>
      <w:r>
        <w:t xml:space="preserve"> </w:t>
      </w:r>
      <w:proofErr w:type="spellStart"/>
      <w:r>
        <w:t>nit</w:t>
      </w:r>
      <w:proofErr w:type="spellEnd"/>
      <w:r>
        <w:t xml:space="preserve"> </w:t>
      </w:r>
      <w:proofErr w:type="spellStart"/>
      <w:r>
        <w:t>hoereten</w:t>
      </w:r>
      <w:proofErr w:type="spellEnd"/>
      <w:r>
        <w:t xml:space="preserve"> / welche </w:t>
      </w:r>
      <w:proofErr w:type="spellStart"/>
      <w:r>
        <w:t>got</w:t>
      </w:r>
      <w:proofErr w:type="spellEnd"/>
      <w:r>
        <w:t xml:space="preserve"> den schaffen / im </w:t>
      </w:r>
      <w:proofErr w:type="spellStart"/>
      <w:r>
        <w:t>heyligen</w:t>
      </w:r>
      <w:proofErr w:type="spellEnd"/>
      <w:r>
        <w:t xml:space="preserve"> </w:t>
      </w:r>
      <w:proofErr w:type="spellStart"/>
      <w:r>
        <w:t>geyst</w:t>
      </w:r>
      <w:proofErr w:type="spellEnd"/>
      <w:r>
        <w:t xml:space="preserve"> / durch die </w:t>
      </w:r>
      <w:proofErr w:type="spellStart"/>
      <w:r>
        <w:t>hend</w:t>
      </w:r>
      <w:proofErr w:type="spellEnd"/>
      <w:r>
        <w:t xml:space="preserve"> seiner Propheten geschickt hat. Zacharie </w:t>
      </w:r>
      <w:proofErr w:type="spellStart"/>
      <w:r>
        <w:t>vij</w:t>
      </w:r>
      <w:proofErr w:type="spellEnd"/>
      <w:r>
        <w:t xml:space="preserve">. Der gleichen haben wir </w:t>
      </w:r>
      <w:proofErr w:type="spellStart"/>
      <w:r>
        <w:t>nit</w:t>
      </w:r>
      <w:proofErr w:type="spellEnd"/>
      <w:r>
        <w:t xml:space="preserve"> wenig </w:t>
      </w:r>
      <w:proofErr w:type="spellStart"/>
      <w:r>
        <w:t>schrifften</w:t>
      </w:r>
      <w:proofErr w:type="spellEnd"/>
      <w:r>
        <w:t xml:space="preserve"> im </w:t>
      </w:r>
      <w:proofErr w:type="spellStart"/>
      <w:r>
        <w:t>altengesetz</w:t>
      </w:r>
      <w:proofErr w:type="spellEnd"/>
      <w:r>
        <w:t xml:space="preserve"> und Propheten / durch welche </w:t>
      </w:r>
      <w:proofErr w:type="spellStart"/>
      <w:r>
        <w:t>got</w:t>
      </w:r>
      <w:proofErr w:type="spellEnd"/>
      <w:r>
        <w:t xml:space="preserve"> uns </w:t>
      </w:r>
      <w:proofErr w:type="spellStart"/>
      <w:r>
        <w:t>verstendiget</w:t>
      </w:r>
      <w:proofErr w:type="spellEnd"/>
      <w:r>
        <w:t xml:space="preserve"> / </w:t>
      </w:r>
      <w:proofErr w:type="spellStart"/>
      <w:r>
        <w:t>dz</w:t>
      </w:r>
      <w:proofErr w:type="spellEnd"/>
      <w:r>
        <w:t xml:space="preserve"> wir kein macht haben mit seinem </w:t>
      </w:r>
      <w:proofErr w:type="spellStart"/>
      <w:r>
        <w:t>wort</w:t>
      </w:r>
      <w:proofErr w:type="spellEnd"/>
      <w:r>
        <w:t xml:space="preserve"> zu handeln wie wir </w:t>
      </w:r>
      <w:proofErr w:type="spellStart"/>
      <w:r>
        <w:t>woellen</w:t>
      </w:r>
      <w:proofErr w:type="spellEnd"/>
      <w:r>
        <w:t xml:space="preserve">. </w:t>
      </w:r>
    </w:p>
    <w:p w14:paraId="478754EB" w14:textId="77777777" w:rsidR="007A7073" w:rsidRDefault="007A7073" w:rsidP="007A7073">
      <w:pPr>
        <w:pStyle w:val="StandardWeb"/>
      </w:pPr>
      <w:proofErr w:type="spellStart"/>
      <w:r>
        <w:t>Darumb</w:t>
      </w:r>
      <w:proofErr w:type="spellEnd"/>
      <w:r>
        <w:t xml:space="preserve"> ist der Bapst und seine </w:t>
      </w:r>
      <w:proofErr w:type="spellStart"/>
      <w:r>
        <w:t>Cardinel</w:t>
      </w:r>
      <w:proofErr w:type="spellEnd"/>
      <w:r>
        <w:t xml:space="preserve"> </w:t>
      </w:r>
      <w:proofErr w:type="spellStart"/>
      <w:r>
        <w:t>unn</w:t>
      </w:r>
      <w:proofErr w:type="spellEnd"/>
      <w:r>
        <w:t xml:space="preserve"> Bischoffen / </w:t>
      </w:r>
      <w:proofErr w:type="spellStart"/>
      <w:r>
        <w:t>pfaffen</w:t>
      </w:r>
      <w:proofErr w:type="spellEnd"/>
      <w:r>
        <w:t xml:space="preserve"> und </w:t>
      </w:r>
      <w:proofErr w:type="spellStart"/>
      <w:r>
        <w:t>münchen</w:t>
      </w:r>
      <w:proofErr w:type="spellEnd"/>
      <w:r>
        <w:t xml:space="preserve"> / offenbar </w:t>
      </w:r>
      <w:proofErr w:type="spellStart"/>
      <w:r>
        <w:t>tyrannen</w:t>
      </w:r>
      <w:proofErr w:type="spellEnd"/>
      <w:r>
        <w:t xml:space="preserve"> / </w:t>
      </w:r>
      <w:proofErr w:type="spellStart"/>
      <w:r>
        <w:t>unn</w:t>
      </w:r>
      <w:proofErr w:type="spellEnd"/>
      <w:r>
        <w:t xml:space="preserve"> ich </w:t>
      </w:r>
      <w:proofErr w:type="spellStart"/>
      <w:r>
        <w:t>hette</w:t>
      </w:r>
      <w:proofErr w:type="spellEnd"/>
      <w:r>
        <w:t xml:space="preserve"> </w:t>
      </w:r>
      <w:proofErr w:type="spellStart"/>
      <w:r>
        <w:t>schir</w:t>
      </w:r>
      <w:proofErr w:type="spellEnd"/>
      <w:r>
        <w:t xml:space="preserve"> gesagt </w:t>
      </w:r>
      <w:proofErr w:type="spellStart"/>
      <w:r>
        <w:t>falsarien</w:t>
      </w:r>
      <w:proofErr w:type="spellEnd"/>
      <w:r>
        <w:t xml:space="preserve"> / wenn ich </w:t>
      </w:r>
      <w:proofErr w:type="spellStart"/>
      <w:r>
        <w:t>doerfft</w:t>
      </w:r>
      <w:proofErr w:type="spellEnd"/>
      <w:r>
        <w:t xml:space="preserve"> / wann </w:t>
      </w:r>
      <w:proofErr w:type="spellStart"/>
      <w:r>
        <w:t>sy</w:t>
      </w:r>
      <w:proofErr w:type="spellEnd"/>
      <w:r>
        <w:t xml:space="preserve"> sich </w:t>
      </w:r>
      <w:proofErr w:type="spellStart"/>
      <w:r>
        <w:t>goetlicher</w:t>
      </w:r>
      <w:proofErr w:type="spellEnd"/>
      <w:r>
        <w:t xml:space="preserve"> </w:t>
      </w:r>
      <w:proofErr w:type="spellStart"/>
      <w:r>
        <w:t>wort</w:t>
      </w:r>
      <w:proofErr w:type="spellEnd"/>
      <w:r>
        <w:t xml:space="preserve"> </w:t>
      </w:r>
      <w:proofErr w:type="spellStart"/>
      <w:r>
        <w:t>woellen</w:t>
      </w:r>
      <w:proofErr w:type="spellEnd"/>
      <w:r>
        <w:t xml:space="preserve"> </w:t>
      </w:r>
      <w:proofErr w:type="spellStart"/>
      <w:r>
        <w:t>mechtigen</w:t>
      </w:r>
      <w:proofErr w:type="spellEnd"/>
      <w:r>
        <w:t xml:space="preserve"> / </w:t>
      </w:r>
      <w:proofErr w:type="spellStart"/>
      <w:r>
        <w:t>unn</w:t>
      </w:r>
      <w:proofErr w:type="spellEnd"/>
      <w:r>
        <w:t xml:space="preserve"> sich der macht an </w:t>
      </w:r>
      <w:proofErr w:type="spellStart"/>
      <w:r>
        <w:t>massen</w:t>
      </w:r>
      <w:proofErr w:type="spellEnd"/>
      <w:r>
        <w:t xml:space="preserve"> / als </w:t>
      </w:r>
      <w:proofErr w:type="spellStart"/>
      <w:r>
        <w:t>solten</w:t>
      </w:r>
      <w:proofErr w:type="spellEnd"/>
      <w:r>
        <w:t xml:space="preserve"> </w:t>
      </w:r>
      <w:proofErr w:type="spellStart"/>
      <w:r>
        <w:t>sy</w:t>
      </w:r>
      <w:proofErr w:type="spellEnd"/>
      <w:r>
        <w:t xml:space="preserve"> oder </w:t>
      </w:r>
      <w:proofErr w:type="spellStart"/>
      <w:r>
        <w:t>dürfften</w:t>
      </w:r>
      <w:proofErr w:type="spellEnd"/>
      <w:r>
        <w:t xml:space="preserve"> </w:t>
      </w:r>
      <w:proofErr w:type="spellStart"/>
      <w:r>
        <w:t>heylige</w:t>
      </w:r>
      <w:proofErr w:type="spellEnd"/>
      <w:r>
        <w:t xml:space="preserve"> </w:t>
      </w:r>
      <w:proofErr w:type="spellStart"/>
      <w:r>
        <w:t>schrifft</w:t>
      </w:r>
      <w:proofErr w:type="spellEnd"/>
      <w:r>
        <w:t xml:space="preserve"> </w:t>
      </w:r>
      <w:proofErr w:type="spellStart"/>
      <w:r>
        <w:t>außlegen</w:t>
      </w:r>
      <w:proofErr w:type="spellEnd"/>
      <w:r>
        <w:t xml:space="preserve"> </w:t>
      </w:r>
      <w:proofErr w:type="spellStart"/>
      <w:r>
        <w:t>unn</w:t>
      </w:r>
      <w:proofErr w:type="spellEnd"/>
      <w:r>
        <w:t xml:space="preserve"> deuten wie </w:t>
      </w:r>
      <w:proofErr w:type="spellStart"/>
      <w:r>
        <w:t>sy</w:t>
      </w:r>
      <w:proofErr w:type="spellEnd"/>
      <w:r>
        <w:t xml:space="preserve"> </w:t>
      </w:r>
      <w:proofErr w:type="spellStart"/>
      <w:r>
        <w:t>woellen</w:t>
      </w:r>
      <w:proofErr w:type="spellEnd"/>
      <w:r>
        <w:t xml:space="preserve">. Wann die </w:t>
      </w:r>
      <w:proofErr w:type="spellStart"/>
      <w:r>
        <w:t>schrifft</w:t>
      </w:r>
      <w:proofErr w:type="spellEnd"/>
      <w:r>
        <w:t xml:space="preserve"> </w:t>
      </w:r>
      <w:proofErr w:type="spellStart"/>
      <w:r>
        <w:t>dunckel</w:t>
      </w:r>
      <w:proofErr w:type="spellEnd"/>
      <w:r>
        <w:t xml:space="preserve"> ist / und </w:t>
      </w:r>
      <w:proofErr w:type="spellStart"/>
      <w:r>
        <w:t>moegen</w:t>
      </w:r>
      <w:proofErr w:type="spellEnd"/>
      <w:r>
        <w:t xml:space="preserve"> </w:t>
      </w:r>
      <w:proofErr w:type="spellStart"/>
      <w:r>
        <w:t>sy</w:t>
      </w:r>
      <w:proofErr w:type="spellEnd"/>
      <w:r>
        <w:t xml:space="preserve"> </w:t>
      </w:r>
      <w:proofErr w:type="spellStart"/>
      <w:r>
        <w:t>nit</w:t>
      </w:r>
      <w:proofErr w:type="spellEnd"/>
      <w:r>
        <w:t xml:space="preserve"> </w:t>
      </w:r>
      <w:proofErr w:type="spellStart"/>
      <w:r>
        <w:t>außlegen</w:t>
      </w:r>
      <w:proofErr w:type="spellEnd"/>
      <w:r>
        <w:t xml:space="preserve"> / durch </w:t>
      </w:r>
      <w:proofErr w:type="spellStart"/>
      <w:r>
        <w:t>hilff</w:t>
      </w:r>
      <w:proofErr w:type="spellEnd"/>
      <w:r>
        <w:t xml:space="preserve"> der </w:t>
      </w:r>
      <w:proofErr w:type="spellStart"/>
      <w:r>
        <w:t>umbsteenden</w:t>
      </w:r>
      <w:proofErr w:type="spellEnd"/>
      <w:r>
        <w:t xml:space="preserve"> </w:t>
      </w:r>
      <w:proofErr w:type="spellStart"/>
      <w:r>
        <w:t>schriffte</w:t>
      </w:r>
      <w:proofErr w:type="spellEnd"/>
      <w:r>
        <w:t xml:space="preserve"> / oder ander </w:t>
      </w:r>
      <w:proofErr w:type="spellStart"/>
      <w:r>
        <w:t>heylige</w:t>
      </w:r>
      <w:proofErr w:type="spellEnd"/>
      <w:r>
        <w:t xml:space="preserve"> </w:t>
      </w:r>
      <w:proofErr w:type="spellStart"/>
      <w:r>
        <w:t>schrifft</w:t>
      </w:r>
      <w:proofErr w:type="spellEnd"/>
      <w:r>
        <w:t xml:space="preserve"> / sollen </w:t>
      </w:r>
      <w:proofErr w:type="spellStart"/>
      <w:r>
        <w:t>sy</w:t>
      </w:r>
      <w:proofErr w:type="spellEnd"/>
      <w:r>
        <w:t xml:space="preserve"> lieber nicht wissen / dann </w:t>
      </w:r>
      <w:proofErr w:type="spellStart"/>
      <w:r>
        <w:t>frevelich</w:t>
      </w:r>
      <w:proofErr w:type="spellEnd"/>
      <w:r>
        <w:t xml:space="preserve"> etwas </w:t>
      </w:r>
      <w:proofErr w:type="spellStart"/>
      <w:r>
        <w:t>außsprechen</w:t>
      </w:r>
      <w:proofErr w:type="spellEnd"/>
      <w:r>
        <w:t xml:space="preserve">. </w:t>
      </w:r>
      <w:proofErr w:type="spellStart"/>
      <w:r>
        <w:t>Got</w:t>
      </w:r>
      <w:proofErr w:type="spellEnd"/>
      <w:r>
        <w:t xml:space="preserve"> sollen </w:t>
      </w:r>
      <w:proofErr w:type="spellStart"/>
      <w:r>
        <w:t>sy</w:t>
      </w:r>
      <w:proofErr w:type="spellEnd"/>
      <w:r>
        <w:t xml:space="preserve"> </w:t>
      </w:r>
      <w:proofErr w:type="spellStart"/>
      <w:r>
        <w:t>umb</w:t>
      </w:r>
      <w:proofErr w:type="spellEnd"/>
      <w:r>
        <w:t xml:space="preserve"> rath fragen / wie Moses gethan hat / oder sollen </w:t>
      </w:r>
      <w:proofErr w:type="spellStart"/>
      <w:r>
        <w:t>stillschweigne</w:t>
      </w:r>
      <w:proofErr w:type="spellEnd"/>
      <w:r>
        <w:t xml:space="preserve">. </w:t>
      </w:r>
      <w:proofErr w:type="spellStart"/>
      <w:r>
        <w:t>Unn</w:t>
      </w:r>
      <w:proofErr w:type="spellEnd"/>
      <w:r>
        <w:t xml:space="preserve"> </w:t>
      </w:r>
      <w:proofErr w:type="spellStart"/>
      <w:r>
        <w:t>solten</w:t>
      </w:r>
      <w:proofErr w:type="spellEnd"/>
      <w:r>
        <w:t xml:space="preserve"> </w:t>
      </w:r>
      <w:proofErr w:type="spellStart"/>
      <w:r>
        <w:t>gedencken</w:t>
      </w:r>
      <w:proofErr w:type="spellEnd"/>
      <w:r>
        <w:t xml:space="preserve"> wie </w:t>
      </w:r>
      <w:proofErr w:type="spellStart"/>
      <w:r>
        <w:t>ireknecht</w:t>
      </w:r>
      <w:proofErr w:type="spellEnd"/>
      <w:r>
        <w:t xml:space="preserve"> die Juristen in </w:t>
      </w:r>
      <w:proofErr w:type="spellStart"/>
      <w:r>
        <w:t>zweyfeligen</w:t>
      </w:r>
      <w:proofErr w:type="spellEnd"/>
      <w:r>
        <w:t xml:space="preserve"> </w:t>
      </w:r>
      <w:proofErr w:type="spellStart"/>
      <w:r>
        <w:t>sachen</w:t>
      </w:r>
      <w:proofErr w:type="spellEnd"/>
      <w:r>
        <w:t xml:space="preserve"> </w:t>
      </w:r>
      <w:proofErr w:type="spellStart"/>
      <w:r>
        <w:t>unn</w:t>
      </w:r>
      <w:proofErr w:type="spellEnd"/>
      <w:r>
        <w:t xml:space="preserve"> </w:t>
      </w:r>
      <w:proofErr w:type="spellStart"/>
      <w:r>
        <w:t>dunckeln</w:t>
      </w:r>
      <w:proofErr w:type="spellEnd"/>
      <w:r>
        <w:t xml:space="preserve"> texten / den willen des </w:t>
      </w:r>
      <w:proofErr w:type="spellStart"/>
      <w:r>
        <w:t>gesetz</w:t>
      </w:r>
      <w:proofErr w:type="spellEnd"/>
      <w:r>
        <w:t xml:space="preserve"> </w:t>
      </w:r>
      <w:proofErr w:type="spellStart"/>
      <w:r>
        <w:t>gebers</w:t>
      </w:r>
      <w:proofErr w:type="spellEnd"/>
      <w:r>
        <w:t xml:space="preserve"> vor allen </w:t>
      </w:r>
      <w:proofErr w:type="spellStart"/>
      <w:r>
        <w:t>solten</w:t>
      </w:r>
      <w:proofErr w:type="spellEnd"/>
      <w:r>
        <w:t xml:space="preserve"> ersuchen / eher </w:t>
      </w:r>
      <w:proofErr w:type="spellStart"/>
      <w:r>
        <w:t>sy</w:t>
      </w:r>
      <w:proofErr w:type="spellEnd"/>
      <w:r>
        <w:t xml:space="preserve"> etwas richten oder </w:t>
      </w:r>
      <w:proofErr w:type="spellStart"/>
      <w:r>
        <w:t>urteylen</w:t>
      </w:r>
      <w:proofErr w:type="spellEnd"/>
      <w:r>
        <w:t xml:space="preserve">. Solche </w:t>
      </w:r>
      <w:proofErr w:type="spellStart"/>
      <w:r>
        <w:t>ehere</w:t>
      </w:r>
      <w:proofErr w:type="spellEnd"/>
      <w:r>
        <w:t xml:space="preserve"> geben </w:t>
      </w:r>
      <w:proofErr w:type="spellStart"/>
      <w:r>
        <w:t>sy</w:t>
      </w:r>
      <w:proofErr w:type="spellEnd"/>
      <w:r>
        <w:t xml:space="preserve"> </w:t>
      </w:r>
      <w:proofErr w:type="spellStart"/>
      <w:r>
        <w:t>goetlichem</w:t>
      </w:r>
      <w:proofErr w:type="spellEnd"/>
      <w:r>
        <w:t xml:space="preserve"> </w:t>
      </w:r>
      <w:proofErr w:type="spellStart"/>
      <w:r>
        <w:t>wort</w:t>
      </w:r>
      <w:proofErr w:type="spellEnd"/>
      <w:r>
        <w:t xml:space="preserve"> </w:t>
      </w:r>
      <w:proofErr w:type="spellStart"/>
      <w:r>
        <w:t>billich</w:t>
      </w:r>
      <w:proofErr w:type="spellEnd"/>
      <w:r>
        <w:t xml:space="preserve"> / dann </w:t>
      </w:r>
      <w:proofErr w:type="spellStart"/>
      <w:r>
        <w:t>sy</w:t>
      </w:r>
      <w:proofErr w:type="spellEnd"/>
      <w:r>
        <w:t xml:space="preserve"> </w:t>
      </w:r>
      <w:proofErr w:type="spellStart"/>
      <w:r>
        <w:t>koenden</w:t>
      </w:r>
      <w:proofErr w:type="spellEnd"/>
      <w:r>
        <w:t xml:space="preserve"> nicht </w:t>
      </w:r>
      <w:proofErr w:type="spellStart"/>
      <w:r>
        <w:t>mher</w:t>
      </w:r>
      <w:proofErr w:type="spellEnd"/>
      <w:r>
        <w:t xml:space="preserve"> zu </w:t>
      </w:r>
      <w:proofErr w:type="spellStart"/>
      <w:r>
        <w:t>goetlichem</w:t>
      </w:r>
      <w:proofErr w:type="spellEnd"/>
      <w:r>
        <w:t xml:space="preserve"> </w:t>
      </w:r>
      <w:proofErr w:type="spellStart"/>
      <w:r>
        <w:t>wort</w:t>
      </w:r>
      <w:proofErr w:type="spellEnd"/>
      <w:r>
        <w:t xml:space="preserve"> thun dann ein sprachlose </w:t>
      </w:r>
      <w:proofErr w:type="spellStart"/>
      <w:r>
        <w:t>unverstendige</w:t>
      </w:r>
      <w:proofErr w:type="spellEnd"/>
      <w:r>
        <w:t xml:space="preserve"> </w:t>
      </w:r>
      <w:proofErr w:type="spellStart"/>
      <w:r>
        <w:t>hand</w:t>
      </w:r>
      <w:proofErr w:type="spellEnd"/>
      <w:r>
        <w:t xml:space="preserve"> thun </w:t>
      </w:r>
      <w:proofErr w:type="spellStart"/>
      <w:r>
        <w:t>kan</w:t>
      </w:r>
      <w:proofErr w:type="spellEnd"/>
      <w:r>
        <w:t xml:space="preserve">. </w:t>
      </w:r>
    </w:p>
    <w:p w14:paraId="2DD1A505" w14:textId="77777777" w:rsidR="007A7073" w:rsidRDefault="007A7073" w:rsidP="007A7073">
      <w:pPr>
        <w:pStyle w:val="StandardWeb"/>
      </w:pPr>
      <w:r>
        <w:t xml:space="preserve">Das ist die </w:t>
      </w:r>
      <w:proofErr w:type="spellStart"/>
      <w:r>
        <w:t>ursach</w:t>
      </w:r>
      <w:proofErr w:type="spellEnd"/>
      <w:r>
        <w:t xml:space="preserve"> / das Moses mit </w:t>
      </w:r>
      <w:proofErr w:type="spellStart"/>
      <w:r>
        <w:t>außgedruckten</w:t>
      </w:r>
      <w:proofErr w:type="spellEnd"/>
      <w:r>
        <w:t xml:space="preserve"> worten spricht. </w:t>
      </w:r>
      <w:proofErr w:type="spellStart"/>
      <w:r>
        <w:t>Ir</w:t>
      </w:r>
      <w:proofErr w:type="spellEnd"/>
      <w:r>
        <w:t xml:space="preserve"> </w:t>
      </w:r>
      <w:proofErr w:type="spellStart"/>
      <w:r>
        <w:t>solt</w:t>
      </w:r>
      <w:proofErr w:type="spellEnd"/>
      <w:r>
        <w:t xml:space="preserve"> </w:t>
      </w:r>
      <w:proofErr w:type="spellStart"/>
      <w:r>
        <w:t>nit</w:t>
      </w:r>
      <w:proofErr w:type="spellEnd"/>
      <w:r>
        <w:t xml:space="preserve"> ein </w:t>
      </w:r>
      <w:proofErr w:type="spellStart"/>
      <w:r>
        <w:t>woertlin</w:t>
      </w:r>
      <w:proofErr w:type="spellEnd"/>
      <w:r>
        <w:t xml:space="preserve"> zu </w:t>
      </w:r>
      <w:proofErr w:type="spellStart"/>
      <w:r>
        <w:t>goetlichen</w:t>
      </w:r>
      <w:proofErr w:type="spellEnd"/>
      <w:r>
        <w:t xml:space="preserve"> worten setzen oder von </w:t>
      </w:r>
      <w:proofErr w:type="spellStart"/>
      <w:r>
        <w:t>yenen</w:t>
      </w:r>
      <w:proofErr w:type="spellEnd"/>
      <w:r>
        <w:t xml:space="preserve"> </w:t>
      </w:r>
      <w:proofErr w:type="spellStart"/>
      <w:r>
        <w:t>nemen</w:t>
      </w:r>
      <w:proofErr w:type="spellEnd"/>
      <w:r>
        <w:t xml:space="preserve">. </w:t>
      </w:r>
      <w:proofErr w:type="spellStart"/>
      <w:r>
        <w:t>Deuteronom</w:t>
      </w:r>
      <w:proofErr w:type="spellEnd"/>
      <w:r>
        <w:t xml:space="preserve">. </w:t>
      </w:r>
      <w:proofErr w:type="spellStart"/>
      <w:r>
        <w:t>iiij</w:t>
      </w:r>
      <w:proofErr w:type="spellEnd"/>
      <w:r>
        <w:t xml:space="preserve">. </w:t>
      </w:r>
      <w:proofErr w:type="spellStart"/>
      <w:r>
        <w:t>Ir</w:t>
      </w:r>
      <w:proofErr w:type="spellEnd"/>
      <w:r>
        <w:t xml:space="preserve"> </w:t>
      </w:r>
      <w:proofErr w:type="spellStart"/>
      <w:r>
        <w:t>solt</w:t>
      </w:r>
      <w:proofErr w:type="spellEnd"/>
      <w:r>
        <w:t xml:space="preserve"> weder </w:t>
      </w:r>
      <w:proofErr w:type="spellStart"/>
      <w:r>
        <w:t>tzu</w:t>
      </w:r>
      <w:proofErr w:type="spellEnd"/>
      <w:r>
        <w:t xml:space="preserve"> der rechten / noch zu der </w:t>
      </w:r>
      <w:proofErr w:type="spellStart"/>
      <w:r>
        <w:t>lincken</w:t>
      </w:r>
      <w:proofErr w:type="spellEnd"/>
      <w:r>
        <w:t xml:space="preserve"> </w:t>
      </w:r>
      <w:proofErr w:type="spellStart"/>
      <w:r>
        <w:t>hand</w:t>
      </w:r>
      <w:proofErr w:type="spellEnd"/>
      <w:r>
        <w:t xml:space="preserve"> </w:t>
      </w:r>
      <w:proofErr w:type="spellStart"/>
      <w:r>
        <w:t>wanckeln</w:t>
      </w:r>
      <w:proofErr w:type="spellEnd"/>
      <w:r>
        <w:t xml:space="preserve">. Deuter. v. Derhalben spricht Salomon. Du </w:t>
      </w:r>
      <w:proofErr w:type="spellStart"/>
      <w:r>
        <w:t>solt</w:t>
      </w:r>
      <w:proofErr w:type="spellEnd"/>
      <w:r>
        <w:t xml:space="preserve"> gar nicht zu den worten </w:t>
      </w:r>
      <w:proofErr w:type="spellStart"/>
      <w:r>
        <w:t>gotis</w:t>
      </w:r>
      <w:proofErr w:type="spellEnd"/>
      <w:r>
        <w:t xml:space="preserve"> setzen / </w:t>
      </w:r>
      <w:proofErr w:type="spellStart"/>
      <w:r>
        <w:t>auff</w:t>
      </w:r>
      <w:proofErr w:type="spellEnd"/>
      <w:r>
        <w:t xml:space="preserve"> das du </w:t>
      </w:r>
      <w:proofErr w:type="spellStart"/>
      <w:r>
        <w:t>nit</w:t>
      </w:r>
      <w:proofErr w:type="spellEnd"/>
      <w:r>
        <w:t xml:space="preserve"> </w:t>
      </w:r>
      <w:proofErr w:type="spellStart"/>
      <w:r>
        <w:t>gestraffet</w:t>
      </w:r>
      <w:proofErr w:type="spellEnd"/>
      <w:r>
        <w:t xml:space="preserve"> werdest / und ein </w:t>
      </w:r>
      <w:proofErr w:type="spellStart"/>
      <w:r>
        <w:t>lugner</w:t>
      </w:r>
      <w:proofErr w:type="spellEnd"/>
      <w:r>
        <w:t xml:space="preserve"> erfunden. Proverb. xxx. </w:t>
      </w:r>
    </w:p>
    <w:p w14:paraId="5EB48F00" w14:textId="77777777" w:rsidR="007A7073" w:rsidRDefault="007A7073" w:rsidP="007A7073">
      <w:pPr>
        <w:pStyle w:val="StandardWeb"/>
      </w:pPr>
      <w:proofErr w:type="spellStart"/>
      <w:r>
        <w:t>Sy</w:t>
      </w:r>
      <w:proofErr w:type="spellEnd"/>
      <w:r>
        <w:t xml:space="preserve"> </w:t>
      </w:r>
      <w:proofErr w:type="spellStart"/>
      <w:r>
        <w:t>seind</w:t>
      </w:r>
      <w:proofErr w:type="spellEnd"/>
      <w:r>
        <w:t xml:space="preserve"> all </w:t>
      </w:r>
      <w:proofErr w:type="spellStart"/>
      <w:r>
        <w:t>puben</w:t>
      </w:r>
      <w:proofErr w:type="spellEnd"/>
      <w:r>
        <w:t xml:space="preserve"> </w:t>
      </w:r>
      <w:proofErr w:type="spellStart"/>
      <w:r>
        <w:t>unn</w:t>
      </w:r>
      <w:proofErr w:type="spellEnd"/>
      <w:r>
        <w:t xml:space="preserve"> </w:t>
      </w:r>
      <w:proofErr w:type="spellStart"/>
      <w:r>
        <w:t>lugner</w:t>
      </w:r>
      <w:proofErr w:type="spellEnd"/>
      <w:r>
        <w:t xml:space="preserve"> / die ein klein </w:t>
      </w:r>
      <w:proofErr w:type="spellStart"/>
      <w:r>
        <w:t>pünctlin</w:t>
      </w:r>
      <w:proofErr w:type="spellEnd"/>
      <w:r>
        <w:t xml:space="preserve"> zu </w:t>
      </w:r>
      <w:proofErr w:type="spellStart"/>
      <w:r>
        <w:t>goetlichem</w:t>
      </w:r>
      <w:proofErr w:type="spellEnd"/>
      <w:r>
        <w:t xml:space="preserve"> </w:t>
      </w:r>
      <w:proofErr w:type="spellStart"/>
      <w:r>
        <w:t>sermon</w:t>
      </w:r>
      <w:proofErr w:type="spellEnd"/>
      <w:r>
        <w:t xml:space="preserve"> setzen. Ob </w:t>
      </w:r>
      <w:proofErr w:type="spellStart"/>
      <w:r>
        <w:t>sy</w:t>
      </w:r>
      <w:proofErr w:type="spellEnd"/>
      <w:r>
        <w:t xml:space="preserve"> gleich </w:t>
      </w:r>
      <w:proofErr w:type="spellStart"/>
      <w:r>
        <w:t>hernigte</w:t>
      </w:r>
      <w:proofErr w:type="spellEnd"/>
      <w:r>
        <w:t xml:space="preserve"> </w:t>
      </w:r>
      <w:proofErr w:type="spellStart"/>
      <w:r>
        <w:t>huete</w:t>
      </w:r>
      <w:proofErr w:type="spellEnd"/>
      <w:r>
        <w:t xml:space="preserve"> </w:t>
      </w:r>
      <w:proofErr w:type="spellStart"/>
      <w:r>
        <w:t>aufftragen</w:t>
      </w:r>
      <w:proofErr w:type="spellEnd"/>
      <w:r>
        <w:t xml:space="preserve">. oder sehen wie ein </w:t>
      </w:r>
      <w:proofErr w:type="spellStart"/>
      <w:r>
        <w:t>Aff</w:t>
      </w:r>
      <w:proofErr w:type="spellEnd"/>
      <w:r>
        <w:t xml:space="preserve"> durch eines </w:t>
      </w:r>
      <w:proofErr w:type="spellStart"/>
      <w:r>
        <w:t>pauren</w:t>
      </w:r>
      <w:proofErr w:type="spellEnd"/>
      <w:r>
        <w:t xml:space="preserve"> </w:t>
      </w:r>
      <w:proofErr w:type="spellStart"/>
      <w:r>
        <w:t>gugell</w:t>
      </w:r>
      <w:proofErr w:type="spellEnd"/>
      <w:r>
        <w:t xml:space="preserve">. Der Bapst und sein </w:t>
      </w:r>
      <w:proofErr w:type="spellStart"/>
      <w:r>
        <w:t>hellisch</w:t>
      </w:r>
      <w:proofErr w:type="spellEnd"/>
      <w:r>
        <w:t xml:space="preserve"> recht erkennt / das der ein </w:t>
      </w:r>
      <w:proofErr w:type="spellStart"/>
      <w:r>
        <w:t>falsarius</w:t>
      </w:r>
      <w:proofErr w:type="spellEnd"/>
      <w:r>
        <w:t xml:space="preserve"> ist / der willig etwas von seinen Bullen </w:t>
      </w:r>
      <w:proofErr w:type="spellStart"/>
      <w:r>
        <w:t>niembt</w:t>
      </w:r>
      <w:proofErr w:type="spellEnd"/>
      <w:r>
        <w:t xml:space="preserve"> oder </w:t>
      </w:r>
      <w:proofErr w:type="spellStart"/>
      <w:r>
        <w:t>dartzu</w:t>
      </w:r>
      <w:proofErr w:type="spellEnd"/>
      <w:r>
        <w:t xml:space="preserve"> setzet. Was hat er verdient / und wie sollen wir </w:t>
      </w:r>
      <w:proofErr w:type="spellStart"/>
      <w:r>
        <w:t>yen</w:t>
      </w:r>
      <w:proofErr w:type="spellEnd"/>
      <w:r>
        <w:t xml:space="preserve"> schelten / </w:t>
      </w:r>
      <w:proofErr w:type="spellStart"/>
      <w:r>
        <w:t>weyl</w:t>
      </w:r>
      <w:proofErr w:type="spellEnd"/>
      <w:r>
        <w:t xml:space="preserve"> er so </w:t>
      </w:r>
      <w:proofErr w:type="spellStart"/>
      <w:r>
        <w:t>mutwilligklich</w:t>
      </w:r>
      <w:proofErr w:type="spellEnd"/>
      <w:r>
        <w:t xml:space="preserve"> mit der </w:t>
      </w:r>
      <w:proofErr w:type="spellStart"/>
      <w:r>
        <w:t>Biblien</w:t>
      </w:r>
      <w:proofErr w:type="spellEnd"/>
      <w:r>
        <w:t xml:space="preserve"> </w:t>
      </w:r>
      <w:proofErr w:type="spellStart"/>
      <w:r>
        <w:t>umbgangen</w:t>
      </w:r>
      <w:proofErr w:type="spellEnd"/>
      <w:r>
        <w:t xml:space="preserve"> ist. </w:t>
      </w:r>
    </w:p>
    <w:p w14:paraId="4FDED934" w14:textId="77777777" w:rsidR="007A7073" w:rsidRDefault="007A7073" w:rsidP="007A7073">
      <w:pPr>
        <w:pStyle w:val="StandardWeb"/>
      </w:pPr>
      <w:proofErr w:type="spellStart"/>
      <w:r>
        <w:t>Got</w:t>
      </w:r>
      <w:proofErr w:type="spellEnd"/>
      <w:r>
        <w:t xml:space="preserve"> der macht seinen Propheten ein </w:t>
      </w:r>
      <w:proofErr w:type="spellStart"/>
      <w:r>
        <w:t>newe</w:t>
      </w:r>
      <w:proofErr w:type="spellEnd"/>
      <w:r>
        <w:t xml:space="preserve"> </w:t>
      </w:r>
      <w:proofErr w:type="spellStart"/>
      <w:r>
        <w:t>natur</w:t>
      </w:r>
      <w:proofErr w:type="spellEnd"/>
      <w:r>
        <w:t xml:space="preserve"> wann er </w:t>
      </w:r>
      <w:proofErr w:type="spellStart"/>
      <w:r>
        <w:t>duch</w:t>
      </w:r>
      <w:proofErr w:type="spellEnd"/>
      <w:r>
        <w:t xml:space="preserve"> </w:t>
      </w:r>
      <w:proofErr w:type="spellStart"/>
      <w:r>
        <w:t>sy</w:t>
      </w:r>
      <w:proofErr w:type="spellEnd"/>
      <w:r>
        <w:t xml:space="preserve"> redet. So sprach </w:t>
      </w:r>
      <w:proofErr w:type="spellStart"/>
      <w:r>
        <w:t>got</w:t>
      </w:r>
      <w:proofErr w:type="spellEnd"/>
      <w:r>
        <w:t xml:space="preserve"> zu Ezechiel. Ich hab dein </w:t>
      </w:r>
      <w:proofErr w:type="spellStart"/>
      <w:r>
        <w:t>angesicht</w:t>
      </w:r>
      <w:proofErr w:type="spellEnd"/>
      <w:r>
        <w:t xml:space="preserve"> </w:t>
      </w:r>
      <w:proofErr w:type="spellStart"/>
      <w:r>
        <w:t>mechtiger</w:t>
      </w:r>
      <w:proofErr w:type="spellEnd"/>
      <w:r>
        <w:t xml:space="preserve"> gemacht / dann die </w:t>
      </w:r>
      <w:proofErr w:type="spellStart"/>
      <w:r>
        <w:t>angesichter</w:t>
      </w:r>
      <w:proofErr w:type="spellEnd"/>
      <w:r>
        <w:t xml:space="preserve"> der </w:t>
      </w:r>
      <w:proofErr w:type="spellStart"/>
      <w:r>
        <w:t>kinder</w:t>
      </w:r>
      <w:proofErr w:type="spellEnd"/>
      <w:r>
        <w:t xml:space="preserve"> </w:t>
      </w:r>
      <w:proofErr w:type="spellStart"/>
      <w:r>
        <w:t>Israhel</w:t>
      </w:r>
      <w:proofErr w:type="spellEnd"/>
      <w:r>
        <w:t xml:space="preserve"> </w:t>
      </w:r>
      <w:proofErr w:type="spellStart"/>
      <w:r>
        <w:t>seind</w:t>
      </w:r>
      <w:proofErr w:type="spellEnd"/>
      <w:r>
        <w:t xml:space="preserve"> / </w:t>
      </w:r>
      <w:proofErr w:type="spellStart"/>
      <w:r>
        <w:t>unn</w:t>
      </w:r>
      <w:proofErr w:type="spellEnd"/>
      <w:r>
        <w:t xml:space="preserve"> hab dein </w:t>
      </w:r>
      <w:proofErr w:type="spellStart"/>
      <w:r>
        <w:t>stiren</w:t>
      </w:r>
      <w:proofErr w:type="spellEnd"/>
      <w:r>
        <w:t xml:space="preserve"> </w:t>
      </w:r>
      <w:proofErr w:type="spellStart"/>
      <w:r>
        <w:t>stercker</w:t>
      </w:r>
      <w:proofErr w:type="spellEnd"/>
      <w:r>
        <w:t xml:space="preserve"> gemacht dann </w:t>
      </w:r>
      <w:proofErr w:type="spellStart"/>
      <w:r>
        <w:t>ire</w:t>
      </w:r>
      <w:proofErr w:type="spellEnd"/>
      <w:r>
        <w:t xml:space="preserve"> </w:t>
      </w:r>
      <w:proofErr w:type="spellStart"/>
      <w:r>
        <w:t>stiren</w:t>
      </w:r>
      <w:proofErr w:type="spellEnd"/>
      <w:r>
        <w:t xml:space="preserve"> </w:t>
      </w:r>
      <w:proofErr w:type="spellStart"/>
      <w:r>
        <w:t>seind</w:t>
      </w:r>
      <w:proofErr w:type="spellEnd"/>
      <w:r>
        <w:t xml:space="preserve"> / ich hab dein </w:t>
      </w:r>
      <w:proofErr w:type="spellStart"/>
      <w:r>
        <w:t>angesicht</w:t>
      </w:r>
      <w:proofErr w:type="spellEnd"/>
      <w:r>
        <w:t xml:space="preserve"> als einen </w:t>
      </w:r>
      <w:proofErr w:type="spellStart"/>
      <w:r>
        <w:t>demuth</w:t>
      </w:r>
      <w:proofErr w:type="spellEnd"/>
      <w:r>
        <w:t xml:space="preserve"> </w:t>
      </w:r>
      <w:proofErr w:type="spellStart"/>
      <w:r>
        <w:t>unn</w:t>
      </w:r>
      <w:proofErr w:type="spellEnd"/>
      <w:r>
        <w:t xml:space="preserve"> </w:t>
      </w:r>
      <w:proofErr w:type="spellStart"/>
      <w:r>
        <w:t>herten</w:t>
      </w:r>
      <w:proofErr w:type="spellEnd"/>
      <w:r>
        <w:t xml:space="preserve"> </w:t>
      </w:r>
      <w:proofErr w:type="spellStart"/>
      <w:r>
        <w:t>kysel</w:t>
      </w:r>
      <w:proofErr w:type="spellEnd"/>
      <w:r>
        <w:t xml:space="preserve"> geben. Ezechiel </w:t>
      </w:r>
      <w:proofErr w:type="spellStart"/>
      <w:r>
        <w:t>iij</w:t>
      </w:r>
      <w:proofErr w:type="spellEnd"/>
      <w:r>
        <w:t xml:space="preserve">. Dergleichen haben wir </w:t>
      </w:r>
      <w:proofErr w:type="spellStart"/>
      <w:r>
        <w:t>vil</w:t>
      </w:r>
      <w:proofErr w:type="spellEnd"/>
      <w:r>
        <w:t xml:space="preserve"> </w:t>
      </w:r>
      <w:proofErr w:type="spellStart"/>
      <w:r>
        <w:t>sprüch</w:t>
      </w:r>
      <w:proofErr w:type="spellEnd"/>
      <w:r>
        <w:t xml:space="preserve"> </w:t>
      </w:r>
      <w:proofErr w:type="spellStart"/>
      <w:r>
        <w:t>Hieremie</w:t>
      </w:r>
      <w:proofErr w:type="spellEnd"/>
      <w:r>
        <w:t xml:space="preserve">. i. und </w:t>
      </w:r>
      <w:proofErr w:type="spellStart"/>
      <w:r>
        <w:t>vj</w:t>
      </w:r>
      <w:proofErr w:type="spellEnd"/>
      <w:r>
        <w:t xml:space="preserve">. und </w:t>
      </w:r>
      <w:proofErr w:type="spellStart"/>
      <w:r>
        <w:t>anderßwo</w:t>
      </w:r>
      <w:proofErr w:type="spellEnd"/>
      <w:r>
        <w:t xml:space="preserve">. Durch welche wir sollen lernen / wie die Propheten </w:t>
      </w:r>
      <w:proofErr w:type="spellStart"/>
      <w:r>
        <w:t>newe</w:t>
      </w:r>
      <w:proofErr w:type="spellEnd"/>
      <w:r>
        <w:t xml:space="preserve"> und </w:t>
      </w:r>
      <w:proofErr w:type="spellStart"/>
      <w:r>
        <w:t>starcke</w:t>
      </w:r>
      <w:proofErr w:type="spellEnd"/>
      <w:r>
        <w:t xml:space="preserve"> und unerschrocken </w:t>
      </w:r>
      <w:proofErr w:type="spellStart"/>
      <w:r>
        <w:t>gemueter</w:t>
      </w:r>
      <w:proofErr w:type="spellEnd"/>
      <w:r>
        <w:t xml:space="preserve"> </w:t>
      </w:r>
      <w:proofErr w:type="spellStart"/>
      <w:r>
        <w:t>unn</w:t>
      </w:r>
      <w:proofErr w:type="spellEnd"/>
      <w:r>
        <w:t xml:space="preserve"> </w:t>
      </w:r>
      <w:proofErr w:type="spellStart"/>
      <w:r>
        <w:t>hertzen</w:t>
      </w:r>
      <w:proofErr w:type="spellEnd"/>
      <w:r>
        <w:t xml:space="preserve"> haben empfangen / wenn </w:t>
      </w:r>
      <w:proofErr w:type="spellStart"/>
      <w:r>
        <w:t>got</w:t>
      </w:r>
      <w:proofErr w:type="spellEnd"/>
      <w:r>
        <w:t xml:space="preserve"> durch </w:t>
      </w:r>
      <w:proofErr w:type="spellStart"/>
      <w:r>
        <w:t>sy</w:t>
      </w:r>
      <w:proofErr w:type="spellEnd"/>
      <w:r>
        <w:t xml:space="preserve"> sein </w:t>
      </w:r>
      <w:proofErr w:type="spellStart"/>
      <w:r>
        <w:t>wort</w:t>
      </w:r>
      <w:proofErr w:type="spellEnd"/>
      <w:r>
        <w:t xml:space="preserve"> verkündiget hat. </w:t>
      </w:r>
      <w:proofErr w:type="spellStart"/>
      <w:r>
        <w:t>Nyemandt</w:t>
      </w:r>
      <w:proofErr w:type="spellEnd"/>
      <w:r>
        <w:t xml:space="preserve"> soll sich lassen </w:t>
      </w:r>
      <w:proofErr w:type="spellStart"/>
      <w:r>
        <w:t>kümern</w:t>
      </w:r>
      <w:proofErr w:type="spellEnd"/>
      <w:r>
        <w:t xml:space="preserve"> / das die </w:t>
      </w:r>
      <w:proofErr w:type="spellStart"/>
      <w:r>
        <w:t>schrifft</w:t>
      </w:r>
      <w:proofErr w:type="spellEnd"/>
      <w:r>
        <w:t xml:space="preserve"> </w:t>
      </w:r>
      <w:proofErr w:type="spellStart"/>
      <w:r>
        <w:t>zeiten</w:t>
      </w:r>
      <w:proofErr w:type="spellEnd"/>
      <w:r>
        <w:t xml:space="preserve"> spricht. </w:t>
      </w:r>
      <w:proofErr w:type="spellStart"/>
      <w:r>
        <w:t>Got</w:t>
      </w:r>
      <w:proofErr w:type="spellEnd"/>
      <w:r>
        <w:t xml:space="preserve"> oder der </w:t>
      </w:r>
      <w:proofErr w:type="spellStart"/>
      <w:r>
        <w:t>heylig</w:t>
      </w:r>
      <w:proofErr w:type="spellEnd"/>
      <w:r>
        <w:t xml:space="preserve"> </w:t>
      </w:r>
      <w:proofErr w:type="spellStart"/>
      <w:r>
        <w:t>geyst</w:t>
      </w:r>
      <w:proofErr w:type="spellEnd"/>
      <w:r>
        <w:t xml:space="preserve"> hat durch den </w:t>
      </w:r>
      <w:proofErr w:type="spellStart"/>
      <w:r>
        <w:t>mund</w:t>
      </w:r>
      <w:proofErr w:type="spellEnd"/>
      <w:r>
        <w:t xml:space="preserve"> seiner Propheten </w:t>
      </w:r>
      <w:proofErr w:type="spellStart"/>
      <w:r>
        <w:t>geredt</w:t>
      </w:r>
      <w:proofErr w:type="spellEnd"/>
      <w:r>
        <w:t xml:space="preserve">. Dann die </w:t>
      </w:r>
      <w:proofErr w:type="spellStart"/>
      <w:r>
        <w:t>schrifft</w:t>
      </w:r>
      <w:proofErr w:type="spellEnd"/>
      <w:r>
        <w:t xml:space="preserve"> verbirgt </w:t>
      </w:r>
      <w:proofErr w:type="spellStart"/>
      <w:r>
        <w:t>ye</w:t>
      </w:r>
      <w:proofErr w:type="spellEnd"/>
      <w:r>
        <w:t xml:space="preserve"> </w:t>
      </w:r>
      <w:proofErr w:type="spellStart"/>
      <w:r>
        <w:t>nit</w:t>
      </w:r>
      <w:proofErr w:type="spellEnd"/>
      <w:r>
        <w:t xml:space="preserve"> / das </w:t>
      </w:r>
      <w:proofErr w:type="spellStart"/>
      <w:r>
        <w:t>got</w:t>
      </w:r>
      <w:proofErr w:type="spellEnd"/>
      <w:r>
        <w:t xml:space="preserve"> seine </w:t>
      </w:r>
      <w:proofErr w:type="spellStart"/>
      <w:r>
        <w:t>wort</w:t>
      </w:r>
      <w:proofErr w:type="spellEnd"/>
      <w:r>
        <w:t xml:space="preserve"> allein </w:t>
      </w:r>
      <w:proofErr w:type="spellStart"/>
      <w:r>
        <w:t>außredet</w:t>
      </w:r>
      <w:proofErr w:type="spellEnd"/>
      <w:r>
        <w:t xml:space="preserve"> </w:t>
      </w:r>
      <w:proofErr w:type="spellStart"/>
      <w:r>
        <w:t>wircklich</w:t>
      </w:r>
      <w:proofErr w:type="spellEnd"/>
      <w:r>
        <w:t xml:space="preserve">. Und </w:t>
      </w:r>
      <w:proofErr w:type="spellStart"/>
      <w:r>
        <w:t>dz</w:t>
      </w:r>
      <w:proofErr w:type="spellEnd"/>
      <w:r>
        <w:t xml:space="preserve"> seine Propheten allein </w:t>
      </w:r>
      <w:proofErr w:type="spellStart"/>
      <w:r>
        <w:t>ror</w:t>
      </w:r>
      <w:proofErr w:type="spellEnd"/>
      <w:r>
        <w:t xml:space="preserve"> oder </w:t>
      </w:r>
      <w:proofErr w:type="spellStart"/>
      <w:r>
        <w:t>pfeyffen</w:t>
      </w:r>
      <w:proofErr w:type="spellEnd"/>
      <w:r>
        <w:t xml:space="preserve"> gewest </w:t>
      </w:r>
      <w:proofErr w:type="spellStart"/>
      <w:r>
        <w:t>seind</w:t>
      </w:r>
      <w:proofErr w:type="spellEnd"/>
      <w:r>
        <w:t xml:space="preserve"> / welchen </w:t>
      </w:r>
      <w:proofErr w:type="spellStart"/>
      <w:r>
        <w:t>got</w:t>
      </w:r>
      <w:proofErr w:type="spellEnd"/>
      <w:r>
        <w:t xml:space="preserve"> sein </w:t>
      </w:r>
      <w:proofErr w:type="spellStart"/>
      <w:r>
        <w:t>wort</w:t>
      </w:r>
      <w:proofErr w:type="spellEnd"/>
      <w:r>
        <w:t xml:space="preserve"> </w:t>
      </w:r>
      <w:proofErr w:type="spellStart"/>
      <w:r>
        <w:t>einplasen</w:t>
      </w:r>
      <w:proofErr w:type="spellEnd"/>
      <w:r>
        <w:t xml:space="preserve"> und sein </w:t>
      </w:r>
      <w:proofErr w:type="spellStart"/>
      <w:r>
        <w:t>gesang</w:t>
      </w:r>
      <w:proofErr w:type="spellEnd"/>
      <w:r>
        <w:t xml:space="preserve"> </w:t>
      </w:r>
      <w:proofErr w:type="spellStart"/>
      <w:r>
        <w:t>außgesprochen</w:t>
      </w:r>
      <w:proofErr w:type="spellEnd"/>
      <w:r>
        <w:t xml:space="preserve"> oder gesungen </w:t>
      </w:r>
      <w:proofErr w:type="spellStart"/>
      <w:r>
        <w:t>hatt</w:t>
      </w:r>
      <w:proofErr w:type="spellEnd"/>
      <w:r>
        <w:t xml:space="preserve">. </w:t>
      </w:r>
      <w:proofErr w:type="spellStart"/>
      <w:r>
        <w:t>Darumb</w:t>
      </w:r>
      <w:proofErr w:type="spellEnd"/>
      <w:r>
        <w:t xml:space="preserve"> spricht </w:t>
      </w:r>
      <w:proofErr w:type="spellStart"/>
      <w:r>
        <w:t>got</w:t>
      </w:r>
      <w:proofErr w:type="spellEnd"/>
      <w:r>
        <w:t xml:space="preserve"> zu Mosen. Ich </w:t>
      </w:r>
      <w:proofErr w:type="spellStart"/>
      <w:r>
        <w:t>werd</w:t>
      </w:r>
      <w:proofErr w:type="spellEnd"/>
      <w:r>
        <w:t xml:space="preserve"> in deinem </w:t>
      </w:r>
      <w:proofErr w:type="spellStart"/>
      <w:r>
        <w:t>mund</w:t>
      </w:r>
      <w:proofErr w:type="spellEnd"/>
      <w:r>
        <w:t xml:space="preserve"> sein / und </w:t>
      </w:r>
      <w:proofErr w:type="spellStart"/>
      <w:r>
        <w:t>werd</w:t>
      </w:r>
      <w:proofErr w:type="spellEnd"/>
      <w:r>
        <w:t xml:space="preserve"> dich </w:t>
      </w:r>
      <w:proofErr w:type="spellStart"/>
      <w:r>
        <w:t>leren</w:t>
      </w:r>
      <w:proofErr w:type="spellEnd"/>
      <w:r>
        <w:t xml:space="preserve"> was du </w:t>
      </w:r>
      <w:proofErr w:type="spellStart"/>
      <w:r>
        <w:t>solst</w:t>
      </w:r>
      <w:proofErr w:type="spellEnd"/>
      <w:r>
        <w:t xml:space="preserve"> reden. </w:t>
      </w:r>
      <w:proofErr w:type="spellStart"/>
      <w:r>
        <w:t>Exo</w:t>
      </w:r>
      <w:proofErr w:type="spellEnd"/>
      <w:r>
        <w:t xml:space="preserve">. </w:t>
      </w:r>
      <w:proofErr w:type="spellStart"/>
      <w:r>
        <w:t>iiij</w:t>
      </w:r>
      <w:proofErr w:type="spellEnd"/>
      <w:r>
        <w:t xml:space="preserve">. </w:t>
      </w:r>
    </w:p>
    <w:p w14:paraId="02EAE1BF" w14:textId="333F7071" w:rsidR="0022039F" w:rsidRDefault="007A7073" w:rsidP="007A7073">
      <w:r>
        <w:t xml:space="preserve">Daher </w:t>
      </w:r>
      <w:proofErr w:type="spellStart"/>
      <w:r>
        <w:t>kumbt</w:t>
      </w:r>
      <w:proofErr w:type="spellEnd"/>
      <w:r>
        <w:t xml:space="preserve"> Christliche </w:t>
      </w:r>
      <w:proofErr w:type="spellStart"/>
      <w:r>
        <w:t>gelassenheit</w:t>
      </w:r>
      <w:proofErr w:type="spellEnd"/>
      <w:r>
        <w:t xml:space="preserve">. </w:t>
      </w:r>
      <w:proofErr w:type="spellStart"/>
      <w:r>
        <w:t>Cristus</w:t>
      </w:r>
      <w:proofErr w:type="spellEnd"/>
      <w:r>
        <w:t xml:space="preserve"> spricht Mein </w:t>
      </w:r>
      <w:proofErr w:type="spellStart"/>
      <w:r>
        <w:t>ler</w:t>
      </w:r>
      <w:proofErr w:type="spellEnd"/>
      <w:r>
        <w:t xml:space="preserve"> ist </w:t>
      </w:r>
      <w:proofErr w:type="spellStart"/>
      <w:r>
        <w:t>nit</w:t>
      </w:r>
      <w:proofErr w:type="spellEnd"/>
      <w:r>
        <w:t xml:space="preserve"> mein </w:t>
      </w:r>
      <w:proofErr w:type="spellStart"/>
      <w:r>
        <w:t>ler</w:t>
      </w:r>
      <w:proofErr w:type="spellEnd"/>
      <w:r>
        <w:t xml:space="preserve"> / sonder des der mich geschickt hat Joan. </w:t>
      </w:r>
      <w:proofErr w:type="spellStart"/>
      <w:r>
        <w:t>vij</w:t>
      </w:r>
      <w:proofErr w:type="spellEnd"/>
      <w:r>
        <w:t xml:space="preserve">. Item. Ich </w:t>
      </w:r>
      <w:proofErr w:type="spellStart"/>
      <w:r>
        <w:t>red</w:t>
      </w:r>
      <w:proofErr w:type="spellEnd"/>
      <w:r>
        <w:t xml:space="preserve"> von mir selber nichts / sonder als mir mein </w:t>
      </w:r>
      <w:proofErr w:type="spellStart"/>
      <w:r>
        <w:t>vater</w:t>
      </w:r>
      <w:proofErr w:type="spellEnd"/>
      <w:r>
        <w:t xml:space="preserve"> </w:t>
      </w:r>
      <w:proofErr w:type="spellStart"/>
      <w:r>
        <w:t>bevelh</w:t>
      </w:r>
      <w:proofErr w:type="spellEnd"/>
      <w:r>
        <w:t xml:space="preserve"> geben hat / also </w:t>
      </w:r>
      <w:proofErr w:type="spellStart"/>
      <w:r>
        <w:t>red</w:t>
      </w:r>
      <w:proofErr w:type="spellEnd"/>
      <w:r>
        <w:t xml:space="preserve"> ich. </w:t>
      </w:r>
      <w:proofErr w:type="spellStart"/>
      <w:r>
        <w:t>joann</w:t>
      </w:r>
      <w:proofErr w:type="spellEnd"/>
      <w:r>
        <w:t xml:space="preserve">. 8. </w:t>
      </w:r>
      <w:proofErr w:type="spellStart"/>
      <w:r>
        <w:t>unn</w:t>
      </w:r>
      <w:proofErr w:type="spellEnd"/>
      <w:r>
        <w:t xml:space="preserve"> 12. Also </w:t>
      </w:r>
      <w:proofErr w:type="spellStart"/>
      <w:r>
        <w:t>solten</w:t>
      </w:r>
      <w:proofErr w:type="spellEnd"/>
      <w:r>
        <w:t xml:space="preserve"> alle Prediger stets bedingen / das </w:t>
      </w:r>
      <w:proofErr w:type="spellStart"/>
      <w:r>
        <w:t>ir</w:t>
      </w:r>
      <w:proofErr w:type="spellEnd"/>
      <w:r>
        <w:t xml:space="preserve"> </w:t>
      </w:r>
      <w:proofErr w:type="spellStart"/>
      <w:r>
        <w:t>ler</w:t>
      </w:r>
      <w:proofErr w:type="spellEnd"/>
      <w:r>
        <w:t xml:space="preserve"> nicht </w:t>
      </w:r>
      <w:proofErr w:type="spellStart"/>
      <w:r>
        <w:t>ir</w:t>
      </w:r>
      <w:proofErr w:type="spellEnd"/>
      <w:r>
        <w:t xml:space="preserve"> selber ist / </w:t>
      </w:r>
      <w:proofErr w:type="spellStart"/>
      <w:r>
        <w:t>sonder</w:t>
      </w:r>
      <w:proofErr w:type="spellEnd"/>
      <w:r>
        <w:t xml:space="preserve"> </w:t>
      </w:r>
      <w:proofErr w:type="spellStart"/>
      <w:r>
        <w:t>gotis</w:t>
      </w:r>
      <w:proofErr w:type="spellEnd"/>
      <w:r>
        <w:t xml:space="preserve">. Und </w:t>
      </w:r>
      <w:proofErr w:type="spellStart"/>
      <w:r>
        <w:t>solten</w:t>
      </w:r>
      <w:proofErr w:type="spellEnd"/>
      <w:r>
        <w:t xml:space="preserve"> </w:t>
      </w:r>
      <w:proofErr w:type="spellStart"/>
      <w:r>
        <w:t>dise</w:t>
      </w:r>
      <w:proofErr w:type="spellEnd"/>
      <w:r>
        <w:t xml:space="preserve"> </w:t>
      </w:r>
      <w:proofErr w:type="spellStart"/>
      <w:r>
        <w:t>bedingung</w:t>
      </w:r>
      <w:proofErr w:type="spellEnd"/>
      <w:r>
        <w:t xml:space="preserve"> mit </w:t>
      </w:r>
      <w:proofErr w:type="spellStart"/>
      <w:r>
        <w:t>hertzen</w:t>
      </w:r>
      <w:proofErr w:type="spellEnd"/>
      <w:r>
        <w:t xml:space="preserve"> thun / </w:t>
      </w:r>
      <w:proofErr w:type="spellStart"/>
      <w:r>
        <w:t>unn</w:t>
      </w:r>
      <w:proofErr w:type="spellEnd"/>
      <w:r>
        <w:t xml:space="preserve"> mit grossem ernst sagen. Das hat </w:t>
      </w:r>
      <w:proofErr w:type="spellStart"/>
      <w:r>
        <w:t>got</w:t>
      </w:r>
      <w:proofErr w:type="spellEnd"/>
      <w:r>
        <w:t xml:space="preserve"> </w:t>
      </w:r>
      <w:proofErr w:type="spellStart"/>
      <w:r>
        <w:t>geredt</w:t>
      </w:r>
      <w:proofErr w:type="spellEnd"/>
      <w:r>
        <w:t xml:space="preserve">. Und </w:t>
      </w:r>
      <w:proofErr w:type="spellStart"/>
      <w:r>
        <w:t>solten</w:t>
      </w:r>
      <w:proofErr w:type="spellEnd"/>
      <w:r>
        <w:t xml:space="preserve"> gern </w:t>
      </w:r>
      <w:proofErr w:type="spellStart"/>
      <w:r>
        <w:t>hoeren</w:t>
      </w:r>
      <w:proofErr w:type="spellEnd"/>
      <w:r>
        <w:t xml:space="preserve"> / </w:t>
      </w:r>
      <w:proofErr w:type="spellStart"/>
      <w:r>
        <w:t>dz</w:t>
      </w:r>
      <w:proofErr w:type="spellEnd"/>
      <w:r>
        <w:t xml:space="preserve"> man </w:t>
      </w:r>
      <w:proofErr w:type="spellStart"/>
      <w:r>
        <w:t>yenen</w:t>
      </w:r>
      <w:proofErr w:type="spellEnd"/>
      <w:r>
        <w:t xml:space="preserve"> saget. Du </w:t>
      </w:r>
      <w:proofErr w:type="spellStart"/>
      <w:r>
        <w:t>kanst</w:t>
      </w:r>
      <w:proofErr w:type="spellEnd"/>
      <w:r>
        <w:t xml:space="preserve"> nicht dann </w:t>
      </w:r>
      <w:proofErr w:type="spellStart"/>
      <w:r>
        <w:t>gotis</w:t>
      </w:r>
      <w:proofErr w:type="spellEnd"/>
      <w:r>
        <w:t xml:space="preserve"> </w:t>
      </w:r>
      <w:proofErr w:type="spellStart"/>
      <w:r>
        <w:t>wort</w:t>
      </w:r>
      <w:proofErr w:type="spellEnd"/>
      <w:r>
        <w:t xml:space="preserve">. Oder. </w:t>
      </w:r>
      <w:proofErr w:type="spellStart"/>
      <w:r>
        <w:t>Ir</w:t>
      </w:r>
      <w:proofErr w:type="spellEnd"/>
      <w:r>
        <w:t xml:space="preserve"> </w:t>
      </w:r>
      <w:proofErr w:type="spellStart"/>
      <w:r>
        <w:t>ler</w:t>
      </w:r>
      <w:proofErr w:type="spellEnd"/>
      <w:r>
        <w:t xml:space="preserve"> ist </w:t>
      </w:r>
      <w:proofErr w:type="spellStart"/>
      <w:r>
        <w:t>nit</w:t>
      </w:r>
      <w:proofErr w:type="spellEnd"/>
      <w:r>
        <w:t xml:space="preserve"> </w:t>
      </w:r>
      <w:proofErr w:type="spellStart"/>
      <w:r>
        <w:t>ir</w:t>
      </w:r>
      <w:proofErr w:type="spellEnd"/>
      <w:r>
        <w:t xml:space="preserve"> </w:t>
      </w:r>
      <w:proofErr w:type="spellStart"/>
      <w:r>
        <w:t>ler</w:t>
      </w:r>
      <w:proofErr w:type="spellEnd"/>
      <w:r>
        <w:t xml:space="preserve">. </w:t>
      </w:r>
      <w:proofErr w:type="spellStart"/>
      <w:r>
        <w:t>Sy</w:t>
      </w:r>
      <w:proofErr w:type="spellEnd"/>
      <w:r>
        <w:t xml:space="preserve"> künden nicht </w:t>
      </w:r>
      <w:proofErr w:type="spellStart"/>
      <w:r>
        <w:t>auß</w:t>
      </w:r>
      <w:proofErr w:type="spellEnd"/>
      <w:r>
        <w:t xml:space="preserve"> </w:t>
      </w:r>
      <w:proofErr w:type="spellStart"/>
      <w:r>
        <w:t>iren</w:t>
      </w:r>
      <w:proofErr w:type="spellEnd"/>
      <w:r>
        <w:t xml:space="preserve"> </w:t>
      </w:r>
      <w:proofErr w:type="spellStart"/>
      <w:r>
        <w:t>koepffen</w:t>
      </w:r>
      <w:proofErr w:type="spellEnd"/>
      <w:r>
        <w:t xml:space="preserve"> finden / wenn die </w:t>
      </w:r>
      <w:proofErr w:type="spellStart"/>
      <w:r>
        <w:t>Biblien</w:t>
      </w:r>
      <w:proofErr w:type="spellEnd"/>
      <w:r>
        <w:t xml:space="preserve"> </w:t>
      </w:r>
      <w:proofErr w:type="spellStart"/>
      <w:r>
        <w:t>auß</w:t>
      </w:r>
      <w:proofErr w:type="spellEnd"/>
      <w:r>
        <w:t xml:space="preserve"> ist / so ist </w:t>
      </w:r>
      <w:proofErr w:type="spellStart"/>
      <w:r>
        <w:t>ir</w:t>
      </w:r>
      <w:proofErr w:type="spellEnd"/>
      <w:r>
        <w:t xml:space="preserve"> </w:t>
      </w:r>
      <w:proofErr w:type="spellStart"/>
      <w:r>
        <w:t>kunst</w:t>
      </w:r>
      <w:proofErr w:type="spellEnd"/>
      <w:r>
        <w:t xml:space="preserve"> auch </w:t>
      </w:r>
      <w:proofErr w:type="spellStart"/>
      <w:r>
        <w:t>auß</w:t>
      </w:r>
      <w:proofErr w:type="spellEnd"/>
      <w:r>
        <w:t xml:space="preserve">. </w:t>
      </w:r>
      <w:proofErr w:type="spellStart"/>
      <w:r>
        <w:t>Sy</w:t>
      </w:r>
      <w:proofErr w:type="spellEnd"/>
      <w:r>
        <w:t xml:space="preserve"> künden von sich gar nichts </w:t>
      </w:r>
      <w:proofErr w:type="spellStart"/>
      <w:r>
        <w:t>erdencken</w:t>
      </w:r>
      <w:proofErr w:type="spellEnd"/>
      <w:r>
        <w:t xml:space="preserve">. </w:t>
      </w:r>
      <w:proofErr w:type="spellStart"/>
      <w:r>
        <w:t>Sy</w:t>
      </w:r>
      <w:proofErr w:type="spellEnd"/>
      <w:r>
        <w:t xml:space="preserve"> künden </w:t>
      </w:r>
      <w:proofErr w:type="spellStart"/>
      <w:r>
        <w:t>nit</w:t>
      </w:r>
      <w:proofErr w:type="spellEnd"/>
      <w:r>
        <w:t xml:space="preserve"> etwas </w:t>
      </w:r>
      <w:proofErr w:type="spellStart"/>
      <w:r>
        <w:t>newes</w:t>
      </w:r>
      <w:proofErr w:type="spellEnd"/>
      <w:r>
        <w:t xml:space="preserve"> erdichten. Solche reden </w:t>
      </w:r>
      <w:proofErr w:type="spellStart"/>
      <w:r>
        <w:t>solten</w:t>
      </w:r>
      <w:proofErr w:type="spellEnd"/>
      <w:r>
        <w:t xml:space="preserve"> </w:t>
      </w:r>
      <w:proofErr w:type="spellStart"/>
      <w:r>
        <w:t>sy</w:t>
      </w:r>
      <w:proofErr w:type="spellEnd"/>
      <w:r>
        <w:t xml:space="preserve"> gern </w:t>
      </w:r>
      <w:proofErr w:type="spellStart"/>
      <w:r>
        <w:t>hoeren</w:t>
      </w:r>
      <w:proofErr w:type="spellEnd"/>
      <w:r>
        <w:t xml:space="preserve"> / </w:t>
      </w:r>
      <w:proofErr w:type="spellStart"/>
      <w:r>
        <w:t>unnd</w:t>
      </w:r>
      <w:proofErr w:type="spellEnd"/>
      <w:r>
        <w:t xml:space="preserve"> der </w:t>
      </w:r>
      <w:proofErr w:type="spellStart"/>
      <w:r>
        <w:t>welt</w:t>
      </w:r>
      <w:proofErr w:type="spellEnd"/>
      <w:r>
        <w:t xml:space="preserve"> narren </w:t>
      </w:r>
      <w:proofErr w:type="spellStart"/>
      <w:r>
        <w:t>willigklich</w:t>
      </w:r>
      <w:proofErr w:type="spellEnd"/>
      <w:r>
        <w:t xml:space="preserve"> sein. Die Evangelisten </w:t>
      </w:r>
      <w:proofErr w:type="spellStart"/>
      <w:r>
        <w:t>gotis</w:t>
      </w:r>
      <w:proofErr w:type="spellEnd"/>
      <w:r>
        <w:t xml:space="preserve"> sollen </w:t>
      </w:r>
      <w:proofErr w:type="spellStart"/>
      <w:r>
        <w:t>offenlich</w:t>
      </w:r>
      <w:proofErr w:type="spellEnd"/>
      <w:r>
        <w:t xml:space="preserve"> bekennen / das </w:t>
      </w:r>
      <w:proofErr w:type="spellStart"/>
      <w:r>
        <w:t>ire</w:t>
      </w:r>
      <w:proofErr w:type="spellEnd"/>
      <w:r>
        <w:t xml:space="preserve"> leer / </w:t>
      </w:r>
      <w:proofErr w:type="spellStart"/>
      <w:r>
        <w:t>wort</w:t>
      </w:r>
      <w:proofErr w:type="spellEnd"/>
      <w:r>
        <w:t xml:space="preserve"> / und </w:t>
      </w:r>
      <w:proofErr w:type="spellStart"/>
      <w:r>
        <w:t>kunst</w:t>
      </w:r>
      <w:proofErr w:type="spellEnd"/>
      <w:r>
        <w:t xml:space="preserve"> </w:t>
      </w:r>
      <w:proofErr w:type="spellStart"/>
      <w:r>
        <w:t>gotis</w:t>
      </w:r>
      <w:proofErr w:type="spellEnd"/>
      <w:r>
        <w:t xml:space="preserve"> ist / und nichts </w:t>
      </w:r>
      <w:proofErr w:type="spellStart"/>
      <w:r>
        <w:t>ir</w:t>
      </w:r>
      <w:proofErr w:type="spellEnd"/>
      <w:r>
        <w:t xml:space="preserve"> </w:t>
      </w:r>
      <w:proofErr w:type="spellStart"/>
      <w:r>
        <w:t>eygen</w:t>
      </w:r>
      <w:proofErr w:type="spellEnd"/>
      <w:r>
        <w:t xml:space="preserve">. Das </w:t>
      </w:r>
      <w:proofErr w:type="spellStart"/>
      <w:r>
        <w:t>kan</w:t>
      </w:r>
      <w:proofErr w:type="spellEnd"/>
      <w:r>
        <w:t xml:space="preserve"> </w:t>
      </w:r>
      <w:proofErr w:type="spellStart"/>
      <w:r>
        <w:t>yenen</w:t>
      </w:r>
      <w:proofErr w:type="spellEnd"/>
      <w:r>
        <w:t xml:space="preserve"> auch kein </w:t>
      </w:r>
      <w:proofErr w:type="spellStart"/>
      <w:r>
        <w:t>geystlicher</w:t>
      </w:r>
      <w:proofErr w:type="spellEnd"/>
      <w:r>
        <w:t xml:space="preserve"> man verargen. Dann es ist kein </w:t>
      </w:r>
      <w:proofErr w:type="spellStart"/>
      <w:r>
        <w:t>hoffart</w:t>
      </w:r>
      <w:proofErr w:type="spellEnd"/>
      <w:r>
        <w:t xml:space="preserve"> wenn einer </w:t>
      </w:r>
      <w:proofErr w:type="spellStart"/>
      <w:r>
        <w:t>got</w:t>
      </w:r>
      <w:proofErr w:type="spellEnd"/>
      <w:r>
        <w:t xml:space="preserve"> sein gab wider zuerkennet </w:t>
      </w:r>
      <w:proofErr w:type="spellStart"/>
      <w:r>
        <w:t>unn</w:t>
      </w:r>
      <w:proofErr w:type="spellEnd"/>
      <w:r>
        <w:t xml:space="preserve"> gibt sich schuldig / </w:t>
      </w:r>
      <w:proofErr w:type="spellStart"/>
      <w:r>
        <w:t>dz</w:t>
      </w:r>
      <w:proofErr w:type="spellEnd"/>
      <w:r>
        <w:t xml:space="preserve"> er </w:t>
      </w:r>
      <w:proofErr w:type="spellStart"/>
      <w:r>
        <w:t>goetliches</w:t>
      </w:r>
      <w:proofErr w:type="spellEnd"/>
      <w:r>
        <w:t xml:space="preserve"> </w:t>
      </w:r>
      <w:proofErr w:type="spellStart"/>
      <w:r>
        <w:t>wort</w:t>
      </w:r>
      <w:proofErr w:type="spellEnd"/>
      <w:r>
        <w:t xml:space="preserve"> weder durch sich noch ander </w:t>
      </w:r>
      <w:proofErr w:type="spellStart"/>
      <w:r>
        <w:t>creaturen</w:t>
      </w:r>
      <w:proofErr w:type="spellEnd"/>
      <w:r>
        <w:t xml:space="preserve"> </w:t>
      </w:r>
      <w:proofErr w:type="spellStart"/>
      <w:r>
        <w:t>kan</w:t>
      </w:r>
      <w:proofErr w:type="spellEnd"/>
      <w:r>
        <w:t xml:space="preserve"> </w:t>
      </w:r>
      <w:proofErr w:type="spellStart"/>
      <w:r>
        <w:t>ergreiffen</w:t>
      </w:r>
      <w:proofErr w:type="spellEnd"/>
      <w:r>
        <w:t xml:space="preserve"> oder behalten / </w:t>
      </w:r>
      <w:proofErr w:type="spellStart"/>
      <w:r>
        <w:t>sonder</w:t>
      </w:r>
      <w:proofErr w:type="spellEnd"/>
      <w:r>
        <w:t xml:space="preserve"> </w:t>
      </w:r>
      <w:proofErr w:type="spellStart"/>
      <w:r>
        <w:t>dz</w:t>
      </w:r>
      <w:proofErr w:type="spellEnd"/>
      <w:r>
        <w:t xml:space="preserve"> alles </w:t>
      </w:r>
      <w:proofErr w:type="spellStart"/>
      <w:r>
        <w:t>leutherlich</w:t>
      </w:r>
      <w:proofErr w:type="spellEnd"/>
      <w:r>
        <w:t xml:space="preserve"> in </w:t>
      </w:r>
      <w:proofErr w:type="spellStart"/>
      <w:r>
        <w:t>goetlichem</w:t>
      </w:r>
      <w:proofErr w:type="spellEnd"/>
      <w:r>
        <w:t xml:space="preserve"> willen </w:t>
      </w:r>
      <w:proofErr w:type="spellStart"/>
      <w:r>
        <w:t>steet</w:t>
      </w:r>
      <w:proofErr w:type="spellEnd"/>
      <w:r>
        <w:t xml:space="preserve"> / etwas von der </w:t>
      </w:r>
      <w:proofErr w:type="spellStart"/>
      <w:r>
        <w:t>schrifft</w:t>
      </w:r>
      <w:proofErr w:type="spellEnd"/>
      <w:r>
        <w:t xml:space="preserve"> </w:t>
      </w:r>
      <w:proofErr w:type="spellStart"/>
      <w:r>
        <w:t>zewissen</w:t>
      </w:r>
      <w:proofErr w:type="spellEnd"/>
      <w:r>
        <w:t xml:space="preserve">. Wenn </w:t>
      </w:r>
      <w:proofErr w:type="spellStart"/>
      <w:r>
        <w:t>sy</w:t>
      </w:r>
      <w:proofErr w:type="spellEnd"/>
      <w:r>
        <w:t xml:space="preserve"> das </w:t>
      </w:r>
      <w:proofErr w:type="spellStart"/>
      <w:r>
        <w:t>thunt</w:t>
      </w:r>
      <w:proofErr w:type="spellEnd"/>
      <w:r>
        <w:t xml:space="preserve"> / so </w:t>
      </w:r>
      <w:proofErr w:type="spellStart"/>
      <w:r>
        <w:t>seind</w:t>
      </w:r>
      <w:proofErr w:type="spellEnd"/>
      <w:r>
        <w:t xml:space="preserve"> </w:t>
      </w:r>
      <w:proofErr w:type="spellStart"/>
      <w:r>
        <w:t>sy</w:t>
      </w:r>
      <w:proofErr w:type="spellEnd"/>
      <w:r>
        <w:t xml:space="preserve"> ein </w:t>
      </w:r>
      <w:proofErr w:type="spellStart"/>
      <w:r>
        <w:t>instrument</w:t>
      </w:r>
      <w:proofErr w:type="spellEnd"/>
      <w:r>
        <w:t xml:space="preserve"> </w:t>
      </w:r>
      <w:proofErr w:type="spellStart"/>
      <w:r>
        <w:t>od</w:t>
      </w:r>
      <w:proofErr w:type="spellEnd"/>
      <w:r>
        <w:t xml:space="preserve"> </w:t>
      </w:r>
      <w:proofErr w:type="spellStart"/>
      <w:r>
        <w:t>hand</w:t>
      </w:r>
      <w:proofErr w:type="spellEnd"/>
      <w:r>
        <w:t xml:space="preserve"> durch welche </w:t>
      </w:r>
      <w:proofErr w:type="spellStart"/>
      <w:r>
        <w:t>got</w:t>
      </w:r>
      <w:proofErr w:type="spellEnd"/>
      <w:r>
        <w:t xml:space="preserve"> sein </w:t>
      </w:r>
      <w:proofErr w:type="spellStart"/>
      <w:r>
        <w:t>wort</w:t>
      </w:r>
      <w:proofErr w:type="spellEnd"/>
      <w:r>
        <w:t xml:space="preserve"> verkündigt / wie unser Prophet gewest / do er spricht. Die last des </w:t>
      </w:r>
      <w:proofErr w:type="spellStart"/>
      <w:r>
        <w:t>wort</w:t>
      </w:r>
      <w:proofErr w:type="spellEnd"/>
      <w:r>
        <w:t xml:space="preserve"> </w:t>
      </w:r>
      <w:proofErr w:type="spellStart"/>
      <w:r>
        <w:t>gotis</w:t>
      </w:r>
      <w:proofErr w:type="spellEnd"/>
      <w:r>
        <w:t xml:space="preserve"> zu </w:t>
      </w:r>
      <w:proofErr w:type="spellStart"/>
      <w:r>
        <w:t>Israhel</w:t>
      </w:r>
      <w:proofErr w:type="spellEnd"/>
      <w:r>
        <w:t xml:space="preserve"> in der </w:t>
      </w:r>
      <w:proofErr w:type="spellStart"/>
      <w:r>
        <w:t>hand</w:t>
      </w:r>
      <w:proofErr w:type="spellEnd"/>
      <w:r>
        <w:t xml:space="preserve"> Malachi. etc. </w:t>
      </w:r>
      <w:proofErr w:type="spellStart"/>
      <w:r>
        <w:t>Got</w:t>
      </w:r>
      <w:proofErr w:type="spellEnd"/>
      <w:r>
        <w:t xml:space="preserve"> </w:t>
      </w:r>
      <w:proofErr w:type="spellStart"/>
      <w:r>
        <w:t>behuet</w:t>
      </w:r>
      <w:proofErr w:type="spellEnd"/>
      <w:r>
        <w:t xml:space="preserve"> uns vor übel. Amen.</w:t>
      </w:r>
    </w:p>
    <w:p w14:paraId="07E314E3" w14:textId="77777777" w:rsidR="00D5498D" w:rsidRPr="00D5498D" w:rsidRDefault="007166CE" w:rsidP="008E63BE">
      <w:pPr>
        <w:pStyle w:val="berschrift1"/>
      </w:pPr>
      <w:r>
        <w:br w:type="page"/>
      </w:r>
      <w:r w:rsidR="00D5498D" w:rsidRPr="00D5498D">
        <w:t>Quellen:</w:t>
      </w:r>
    </w:p>
    <w:p w14:paraId="2DA4FA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D22F81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1934CD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AF7160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414E4C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09A24A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47DCE1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958795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233B36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4775EF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283526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2FCC1AA" w14:textId="4BDCF93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61A1"/>
    <w:rsid w:val="00082307"/>
    <w:rsid w:val="000C66E5"/>
    <w:rsid w:val="001861A1"/>
    <w:rsid w:val="001F54C4"/>
    <w:rsid w:val="0022039F"/>
    <w:rsid w:val="00272484"/>
    <w:rsid w:val="00297F83"/>
    <w:rsid w:val="002E6D11"/>
    <w:rsid w:val="00381C0C"/>
    <w:rsid w:val="00537F59"/>
    <w:rsid w:val="00661A1E"/>
    <w:rsid w:val="007166CE"/>
    <w:rsid w:val="007A7073"/>
    <w:rsid w:val="007E1779"/>
    <w:rsid w:val="0083667B"/>
    <w:rsid w:val="008D7463"/>
    <w:rsid w:val="008E417E"/>
    <w:rsid w:val="008E63BE"/>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EEFF13"/>
  <w15:chartTrackingRefBased/>
  <w15:docId w15:val="{6CD0FC61-6F96-4280-97E5-756580C93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A707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3907</Words>
  <Characters>24615</Characters>
  <Application>Microsoft Office Word</Application>
  <DocSecurity>0</DocSecurity>
  <Lines>205</Lines>
  <Paragraphs>56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28466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Predig oder Homilien uber den Propheten Malachiam genant</dc:title>
  <dc:subject/>
  <dc:creator>Bodenstein, Andreas</dc:creator>
  <cp:keywords/>
  <dc:description/>
  <cp:lastModifiedBy>webmaster@glaubensstimme.de</cp:lastModifiedBy>
  <cp:revision>4</cp:revision>
  <dcterms:created xsi:type="dcterms:W3CDTF">2021-04-15T05:30:00Z</dcterms:created>
  <dcterms:modified xsi:type="dcterms:W3CDTF">2021-04-16T16:22:00Z</dcterms:modified>
  <dc:language>de</dc:language>
</cp:coreProperties>
</file>